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B60ED6" w14:textId="77777777" w:rsidR="00F70623" w:rsidRDefault="00F70623" w:rsidP="00A65CA2">
      <w:pPr>
        <w:pStyle w:val="Tytu"/>
        <w:tabs>
          <w:tab w:val="left" w:pos="3075"/>
        </w:tabs>
        <w:spacing w:line="276" w:lineRule="auto"/>
        <w:outlineLvl w:val="0"/>
        <w:rPr>
          <w:rFonts w:ascii="Cambria" w:hAnsi="Cambria" w:cs="Calibri"/>
          <w:szCs w:val="24"/>
        </w:rPr>
      </w:pPr>
    </w:p>
    <w:p w14:paraId="5463F2F8" w14:textId="77777777" w:rsidR="0013557A" w:rsidRDefault="0013557A" w:rsidP="00A65CA2">
      <w:pPr>
        <w:pStyle w:val="Tytu"/>
        <w:tabs>
          <w:tab w:val="left" w:pos="3075"/>
        </w:tabs>
        <w:spacing w:line="276" w:lineRule="auto"/>
        <w:outlineLvl w:val="0"/>
        <w:rPr>
          <w:rFonts w:ascii="Cambria" w:hAnsi="Cambria" w:cs="Calibri"/>
          <w:szCs w:val="24"/>
        </w:rPr>
      </w:pPr>
    </w:p>
    <w:p w14:paraId="196CFC06" w14:textId="77777777" w:rsidR="0013557A" w:rsidRPr="0013557A" w:rsidRDefault="0013557A" w:rsidP="00A65CA2">
      <w:pPr>
        <w:pStyle w:val="Tytu"/>
        <w:tabs>
          <w:tab w:val="left" w:pos="3075"/>
        </w:tabs>
        <w:spacing w:line="276" w:lineRule="auto"/>
        <w:outlineLvl w:val="0"/>
        <w:rPr>
          <w:rFonts w:ascii="Cambria" w:hAnsi="Cambria" w:cs="Calibri"/>
          <w:szCs w:val="24"/>
        </w:rPr>
      </w:pPr>
    </w:p>
    <w:p w14:paraId="050D2330" w14:textId="13AC2ACD" w:rsidR="00460485" w:rsidRPr="00380073" w:rsidRDefault="00383093" w:rsidP="00A65CA2">
      <w:pPr>
        <w:pStyle w:val="Tytu"/>
        <w:tabs>
          <w:tab w:val="left" w:pos="3075"/>
        </w:tabs>
        <w:spacing w:line="276" w:lineRule="auto"/>
        <w:outlineLvl w:val="0"/>
        <w:rPr>
          <w:rFonts w:ascii="Cambria" w:hAnsi="Cambria" w:cs="Calibri"/>
          <w:szCs w:val="24"/>
        </w:rPr>
      </w:pPr>
      <w:r w:rsidRPr="00064601">
        <w:rPr>
          <w:rFonts w:ascii="Cambria" w:hAnsi="Cambria" w:cs="Calibri"/>
          <w:szCs w:val="24"/>
        </w:rPr>
        <w:t xml:space="preserve">UMOWA </w:t>
      </w:r>
      <w:r w:rsidR="0013557A" w:rsidRPr="00064601">
        <w:rPr>
          <w:rFonts w:ascii="Cambria" w:hAnsi="Cambria" w:cs="Calibri"/>
          <w:szCs w:val="24"/>
        </w:rPr>
        <w:t xml:space="preserve">NA ZAKUP APARATURY </w:t>
      </w:r>
      <w:r w:rsidR="00985077">
        <w:rPr>
          <w:szCs w:val="22"/>
        </w:rPr>
        <w:t>JC</w:t>
      </w:r>
      <w:r w:rsidR="00985077" w:rsidRPr="00EC05E1">
        <w:rPr>
          <w:szCs w:val="22"/>
        </w:rPr>
        <w:t>/</w:t>
      </w:r>
      <w:r w:rsidR="00936061">
        <w:rPr>
          <w:bCs/>
          <w:szCs w:val="22"/>
          <w:lang w:eastAsia="ja-JP"/>
        </w:rPr>
        <w:t>AP/2026/01/00026</w:t>
      </w:r>
    </w:p>
    <w:p w14:paraId="640B93F8" w14:textId="77777777" w:rsidR="00460485" w:rsidRPr="00064601" w:rsidRDefault="00460485" w:rsidP="00A65CA2">
      <w:pPr>
        <w:spacing w:line="276" w:lineRule="auto"/>
        <w:rPr>
          <w:rFonts w:ascii="Cambria" w:hAnsi="Cambria" w:cs="Calibri"/>
          <w:sz w:val="22"/>
          <w:szCs w:val="22"/>
        </w:rPr>
      </w:pPr>
    </w:p>
    <w:p w14:paraId="2B387F64" w14:textId="77777777" w:rsidR="00910ABB" w:rsidRPr="009325BE" w:rsidRDefault="00910ABB" w:rsidP="00910ABB">
      <w:pPr>
        <w:jc w:val="both"/>
        <w:rPr>
          <w:rFonts w:ascii="Cambria" w:hAnsi="Cambria"/>
          <w:sz w:val="22"/>
          <w:szCs w:val="22"/>
        </w:rPr>
      </w:pPr>
      <w:r w:rsidRPr="009325BE">
        <w:rPr>
          <w:rFonts w:ascii="Cambria" w:hAnsi="Cambria"/>
          <w:sz w:val="22"/>
          <w:szCs w:val="22"/>
        </w:rPr>
        <w:t xml:space="preserve">zawarta w Łodzi, </w:t>
      </w:r>
      <w:r w:rsidRPr="00FD581D">
        <w:rPr>
          <w:rFonts w:ascii="Cambria" w:hAnsi="Cambria"/>
          <w:sz w:val="22"/>
        </w:rPr>
        <w:t>w dniu …………………………,</w:t>
      </w:r>
      <w:r w:rsidRPr="007003E2">
        <w:rPr>
          <w:rFonts w:ascii="Cambria" w:hAnsi="Cambria"/>
          <w:color w:val="FF0000"/>
          <w:sz w:val="22"/>
        </w:rPr>
        <w:t xml:space="preserve"> </w:t>
      </w:r>
      <w:r w:rsidRPr="009325BE">
        <w:rPr>
          <w:rFonts w:ascii="Cambria" w:hAnsi="Cambria"/>
          <w:sz w:val="22"/>
          <w:szCs w:val="22"/>
        </w:rPr>
        <w:t>pomiędzy:</w:t>
      </w:r>
    </w:p>
    <w:p w14:paraId="317BE131" w14:textId="77777777" w:rsidR="00460485" w:rsidRPr="00064601" w:rsidRDefault="00460485" w:rsidP="00A65CA2">
      <w:pPr>
        <w:pStyle w:val="Tekstpodstawowywcity"/>
        <w:spacing w:after="0" w:line="276" w:lineRule="auto"/>
        <w:ind w:left="0"/>
        <w:rPr>
          <w:rFonts w:ascii="Cambria" w:hAnsi="Cambria" w:cs="Calibri"/>
          <w:b/>
          <w:sz w:val="22"/>
          <w:szCs w:val="22"/>
        </w:rPr>
      </w:pPr>
    </w:p>
    <w:p w14:paraId="787AE1AD" w14:textId="77777777" w:rsidR="0013557A" w:rsidRPr="00064601" w:rsidRDefault="0013557A" w:rsidP="00A65CA2">
      <w:pPr>
        <w:jc w:val="both"/>
        <w:rPr>
          <w:rFonts w:ascii="Cambria" w:hAnsi="Cambria"/>
          <w:sz w:val="21"/>
          <w:szCs w:val="21"/>
        </w:rPr>
      </w:pPr>
      <w:r w:rsidRPr="00064601">
        <w:rPr>
          <w:rFonts w:ascii="Cambria" w:hAnsi="Cambria"/>
          <w:b/>
          <w:sz w:val="21"/>
          <w:szCs w:val="21"/>
        </w:rPr>
        <w:t>UNIWERSYTETEM MEDYCZNYM W ŁODZI,</w:t>
      </w:r>
      <w:r w:rsidRPr="00064601">
        <w:rPr>
          <w:rFonts w:ascii="Cambria" w:hAnsi="Cambria"/>
          <w:sz w:val="21"/>
          <w:szCs w:val="21"/>
        </w:rPr>
        <w:t xml:space="preserve"> z siedzibą w Łodzi (90-419), al. Kościuszki 4, Regon: 473073308, NIP: 725-18-43-739, reprezentowanym przez:</w:t>
      </w:r>
    </w:p>
    <w:p w14:paraId="1D3091A0" w14:textId="53B3821B" w:rsidR="0013557A" w:rsidRPr="00064601" w:rsidRDefault="0013557A" w:rsidP="00A65CA2">
      <w:pPr>
        <w:keepNext/>
        <w:keepLines/>
        <w:numPr>
          <w:ilvl w:val="0"/>
          <w:numId w:val="32"/>
        </w:numPr>
        <w:ind w:left="567" w:hanging="283"/>
        <w:jc w:val="both"/>
        <w:outlineLvl w:val="0"/>
        <w:rPr>
          <w:rFonts w:ascii="Cambria" w:hAnsi="Cambria"/>
          <w:sz w:val="21"/>
          <w:szCs w:val="21"/>
        </w:rPr>
      </w:pPr>
      <w:r w:rsidRPr="00064601">
        <w:rPr>
          <w:rFonts w:ascii="Cambria" w:hAnsi="Cambria"/>
          <w:sz w:val="21"/>
          <w:szCs w:val="21"/>
        </w:rPr>
        <w:t xml:space="preserve">Kanclerza UM w Łodzi – </w:t>
      </w:r>
      <w:r w:rsidR="009C1BE5">
        <w:rPr>
          <w:rFonts w:ascii="Cambria" w:hAnsi="Cambria"/>
          <w:sz w:val="21"/>
          <w:szCs w:val="21"/>
        </w:rPr>
        <w:t>mgr Pawła Zawieję</w:t>
      </w:r>
      <w:r w:rsidRPr="00064601">
        <w:rPr>
          <w:rFonts w:ascii="Cambria" w:hAnsi="Cambria"/>
          <w:sz w:val="21"/>
          <w:szCs w:val="21"/>
        </w:rPr>
        <w:t>, działającego na podstawie pełnomocnictwa Rektora UM w Łodzi,</w:t>
      </w:r>
    </w:p>
    <w:p w14:paraId="6B4F70A1" w14:textId="77777777" w:rsidR="0013557A" w:rsidRPr="00064601" w:rsidRDefault="0013557A" w:rsidP="00A65CA2">
      <w:pPr>
        <w:numPr>
          <w:ilvl w:val="0"/>
          <w:numId w:val="32"/>
        </w:numPr>
        <w:ind w:left="567" w:right="-1" w:hanging="283"/>
        <w:jc w:val="both"/>
        <w:rPr>
          <w:rFonts w:ascii="Cambria" w:hAnsi="Cambria"/>
          <w:sz w:val="21"/>
          <w:szCs w:val="21"/>
        </w:rPr>
      </w:pPr>
      <w:r w:rsidRPr="00064601">
        <w:rPr>
          <w:rFonts w:ascii="Cambria" w:hAnsi="Cambria"/>
          <w:sz w:val="21"/>
          <w:szCs w:val="21"/>
        </w:rPr>
        <w:t xml:space="preserve">Kwestora-Głównego Księgowego UM w Łodzi – mgr </w:t>
      </w:r>
      <w:r w:rsidR="00B10C3D">
        <w:rPr>
          <w:rFonts w:ascii="Cambria" w:hAnsi="Cambria"/>
          <w:sz w:val="21"/>
          <w:szCs w:val="21"/>
        </w:rPr>
        <w:t>Lidię Solecką</w:t>
      </w:r>
      <w:r w:rsidRPr="00064601">
        <w:rPr>
          <w:rFonts w:ascii="Cambria" w:hAnsi="Cambria"/>
          <w:sz w:val="21"/>
          <w:szCs w:val="21"/>
        </w:rPr>
        <w:t>, działającą na podstawie pełnomocnictwa Rektora UM w Łodzi,</w:t>
      </w:r>
    </w:p>
    <w:p w14:paraId="61A0B198" w14:textId="77777777" w:rsidR="0013557A" w:rsidRPr="00064601" w:rsidRDefault="0013557A" w:rsidP="00A65CA2">
      <w:pPr>
        <w:rPr>
          <w:rFonts w:ascii="Cambria" w:hAnsi="Cambria" w:cs="Calibri"/>
          <w:color w:val="000000"/>
        </w:rPr>
      </w:pPr>
    </w:p>
    <w:p w14:paraId="6CC9FDA4" w14:textId="77777777" w:rsidR="0013557A" w:rsidRPr="00064601" w:rsidRDefault="0013557A" w:rsidP="00A65CA2">
      <w:pPr>
        <w:rPr>
          <w:rFonts w:ascii="Cambria" w:hAnsi="Cambria" w:cs="Calibri"/>
          <w:sz w:val="21"/>
          <w:szCs w:val="21"/>
          <w:lang w:eastAsia="en-US"/>
        </w:rPr>
      </w:pPr>
      <w:r w:rsidRPr="00064601">
        <w:rPr>
          <w:rFonts w:ascii="Cambria" w:hAnsi="Cambria"/>
          <w:sz w:val="21"/>
          <w:szCs w:val="21"/>
        </w:rPr>
        <w:t>zwanym dalej „</w:t>
      </w:r>
      <w:r w:rsidRPr="00064601">
        <w:rPr>
          <w:rFonts w:ascii="Cambria" w:hAnsi="Cambria"/>
          <w:b/>
          <w:bCs/>
          <w:sz w:val="21"/>
          <w:szCs w:val="21"/>
        </w:rPr>
        <w:t>Zamawiającym</w:t>
      </w:r>
      <w:r w:rsidRPr="00064601">
        <w:rPr>
          <w:rFonts w:ascii="Cambria" w:hAnsi="Cambria"/>
          <w:sz w:val="21"/>
          <w:szCs w:val="21"/>
        </w:rPr>
        <w:t>”</w:t>
      </w:r>
    </w:p>
    <w:p w14:paraId="1C146C39" w14:textId="77777777" w:rsidR="0013557A" w:rsidRPr="00064601" w:rsidRDefault="0013557A" w:rsidP="00A65CA2">
      <w:pPr>
        <w:rPr>
          <w:rFonts w:ascii="Cambria" w:hAnsi="Cambria"/>
          <w:sz w:val="21"/>
          <w:szCs w:val="21"/>
        </w:rPr>
      </w:pPr>
    </w:p>
    <w:p w14:paraId="5688930F" w14:textId="77777777" w:rsidR="0013557A" w:rsidRPr="00064601" w:rsidRDefault="0013557A" w:rsidP="00A65CA2">
      <w:pPr>
        <w:autoSpaceDE w:val="0"/>
        <w:autoSpaceDN w:val="0"/>
        <w:adjustRightInd w:val="0"/>
        <w:jc w:val="both"/>
        <w:rPr>
          <w:rFonts w:ascii="Cambria" w:hAnsi="Cambria" w:cs="Calibri"/>
        </w:rPr>
      </w:pPr>
      <w:r w:rsidRPr="00064601">
        <w:rPr>
          <w:rFonts w:ascii="Cambria" w:hAnsi="Cambria" w:cs="Calibri"/>
        </w:rPr>
        <w:t>a</w:t>
      </w:r>
    </w:p>
    <w:p w14:paraId="507E83CF" w14:textId="77777777" w:rsidR="0013557A" w:rsidRPr="00064601" w:rsidRDefault="0013557A" w:rsidP="00A65CA2">
      <w:pPr>
        <w:autoSpaceDE w:val="0"/>
        <w:autoSpaceDN w:val="0"/>
        <w:adjustRightInd w:val="0"/>
        <w:jc w:val="both"/>
        <w:rPr>
          <w:rFonts w:ascii="Cambria" w:hAnsi="Cambria" w:cs="Calibri"/>
        </w:rPr>
      </w:pPr>
    </w:p>
    <w:p w14:paraId="2093827B" w14:textId="77777777" w:rsidR="0013557A" w:rsidRDefault="00B10C3D" w:rsidP="00A65CA2">
      <w:pPr>
        <w:jc w:val="both"/>
        <w:rPr>
          <w:rStyle w:val="Uwydatnienie"/>
          <w:rFonts w:ascii="Cambria" w:hAnsi="Cambria"/>
          <w:sz w:val="21"/>
          <w:szCs w:val="21"/>
        </w:rPr>
      </w:pPr>
      <w:r>
        <w:rPr>
          <w:rStyle w:val="Uwydatnienie"/>
          <w:rFonts w:ascii="Cambria" w:hAnsi="Cambria"/>
          <w:sz w:val="21"/>
          <w:szCs w:val="21"/>
        </w:rPr>
        <w:t>………………………………………………………….</w:t>
      </w:r>
    </w:p>
    <w:p w14:paraId="560159D6" w14:textId="77777777" w:rsidR="00B10C3D" w:rsidRPr="00064601" w:rsidRDefault="00B10C3D" w:rsidP="00A65CA2">
      <w:pPr>
        <w:jc w:val="both"/>
        <w:rPr>
          <w:rFonts w:ascii="Cambria" w:eastAsia="Calibri" w:hAnsi="Cambria" w:cs="Calibri"/>
          <w:sz w:val="21"/>
          <w:szCs w:val="21"/>
          <w:lang w:eastAsia="en-US"/>
        </w:rPr>
      </w:pPr>
      <w:r>
        <w:rPr>
          <w:rStyle w:val="Uwydatnienie"/>
          <w:rFonts w:ascii="Cambria" w:hAnsi="Cambria"/>
          <w:sz w:val="21"/>
          <w:szCs w:val="21"/>
        </w:rPr>
        <w:t>…………………………………………………………</w:t>
      </w:r>
    </w:p>
    <w:p w14:paraId="0CE04694" w14:textId="77777777" w:rsidR="0013557A" w:rsidRPr="00064601" w:rsidRDefault="0013557A" w:rsidP="00A65CA2">
      <w:pPr>
        <w:jc w:val="both"/>
        <w:rPr>
          <w:rFonts w:ascii="Cambria" w:hAnsi="Cambria"/>
          <w:b/>
          <w:sz w:val="21"/>
          <w:szCs w:val="21"/>
        </w:rPr>
      </w:pPr>
      <w:r w:rsidRPr="00064601">
        <w:rPr>
          <w:rFonts w:ascii="Cambria" w:hAnsi="Cambria"/>
          <w:sz w:val="21"/>
          <w:szCs w:val="21"/>
        </w:rPr>
        <w:t>reprezentowaną przez:</w:t>
      </w:r>
    </w:p>
    <w:p w14:paraId="13005B75" w14:textId="77777777" w:rsidR="0013557A" w:rsidRPr="00064601" w:rsidRDefault="0013557A" w:rsidP="00A65CA2">
      <w:pPr>
        <w:pStyle w:val="NormalnyWeb"/>
        <w:spacing w:before="0" w:beforeAutospacing="0" w:after="0" w:afterAutospacing="0"/>
        <w:jc w:val="both"/>
        <w:rPr>
          <w:rFonts w:ascii="Cambria" w:hAnsi="Cambria"/>
          <w:sz w:val="21"/>
          <w:szCs w:val="21"/>
        </w:rPr>
      </w:pPr>
      <w:r w:rsidRPr="00064601">
        <w:rPr>
          <w:rStyle w:val="Uwydatnienie"/>
          <w:rFonts w:ascii="Cambria" w:eastAsia="Calibri" w:hAnsi="Cambria"/>
          <w:sz w:val="21"/>
          <w:szCs w:val="21"/>
        </w:rPr>
        <w:t xml:space="preserve">[imię i nazwisko] </w:t>
      </w:r>
      <w:r w:rsidRPr="00064601">
        <w:rPr>
          <w:rFonts w:ascii="Cambria" w:hAnsi="Cambria"/>
          <w:sz w:val="21"/>
          <w:szCs w:val="21"/>
        </w:rPr>
        <w:t> – [</w:t>
      </w:r>
      <w:r w:rsidRPr="00064601">
        <w:rPr>
          <w:rStyle w:val="Uwydatnienie"/>
          <w:rFonts w:ascii="Cambria" w:eastAsia="Calibri" w:hAnsi="Cambria"/>
          <w:sz w:val="21"/>
          <w:szCs w:val="21"/>
        </w:rPr>
        <w:t>funkcja</w:t>
      </w:r>
      <w:r w:rsidRPr="00064601">
        <w:rPr>
          <w:rFonts w:ascii="Cambria" w:hAnsi="Cambria"/>
          <w:sz w:val="21"/>
          <w:szCs w:val="21"/>
        </w:rPr>
        <w:t>],</w:t>
      </w:r>
    </w:p>
    <w:p w14:paraId="0FC15A1E" w14:textId="77777777" w:rsidR="0013557A" w:rsidRPr="00064601" w:rsidRDefault="0013557A" w:rsidP="00A65CA2">
      <w:pPr>
        <w:pStyle w:val="NormalnyWeb"/>
        <w:spacing w:before="0" w:beforeAutospacing="0" w:after="0" w:afterAutospacing="0"/>
        <w:jc w:val="both"/>
        <w:rPr>
          <w:rFonts w:ascii="Cambria" w:hAnsi="Cambria"/>
          <w:i/>
          <w:sz w:val="21"/>
          <w:szCs w:val="21"/>
        </w:rPr>
      </w:pPr>
    </w:p>
    <w:p w14:paraId="07AAF6BC" w14:textId="77777777" w:rsidR="0013557A" w:rsidRPr="00064601" w:rsidRDefault="0013557A" w:rsidP="00A65CA2">
      <w:pPr>
        <w:jc w:val="both"/>
        <w:rPr>
          <w:rFonts w:ascii="Cambria" w:hAnsi="Cambria"/>
          <w:sz w:val="21"/>
          <w:szCs w:val="21"/>
        </w:rPr>
      </w:pPr>
    </w:p>
    <w:p w14:paraId="44C848DD" w14:textId="77777777" w:rsidR="0013557A" w:rsidRPr="00064601" w:rsidRDefault="0013557A" w:rsidP="00A65CA2">
      <w:pPr>
        <w:rPr>
          <w:rFonts w:ascii="Cambria" w:hAnsi="Cambria"/>
          <w:sz w:val="22"/>
          <w:szCs w:val="22"/>
        </w:rPr>
      </w:pPr>
    </w:p>
    <w:p w14:paraId="52A01376" w14:textId="77777777" w:rsidR="0013557A" w:rsidRPr="00064601" w:rsidRDefault="0013557A" w:rsidP="00A65CA2">
      <w:pPr>
        <w:pStyle w:val="NormalnyWeb"/>
        <w:spacing w:before="0" w:beforeAutospacing="0" w:after="0" w:afterAutospacing="0"/>
        <w:jc w:val="both"/>
        <w:rPr>
          <w:rFonts w:ascii="Cambria" w:hAnsi="Cambria"/>
          <w:sz w:val="22"/>
          <w:szCs w:val="22"/>
        </w:rPr>
      </w:pPr>
      <w:r w:rsidRPr="00064601">
        <w:rPr>
          <w:rFonts w:ascii="Cambria" w:hAnsi="Cambria"/>
          <w:sz w:val="22"/>
          <w:szCs w:val="22"/>
        </w:rPr>
        <w:t>zwanym dalej „</w:t>
      </w:r>
      <w:r w:rsidRPr="00064601">
        <w:rPr>
          <w:rFonts w:ascii="Cambria" w:hAnsi="Cambria"/>
          <w:b/>
          <w:bCs/>
          <w:sz w:val="22"/>
          <w:szCs w:val="22"/>
        </w:rPr>
        <w:t>Wykonawcą</w:t>
      </w:r>
      <w:r w:rsidRPr="00064601">
        <w:rPr>
          <w:rFonts w:ascii="Cambria" w:hAnsi="Cambria"/>
          <w:sz w:val="22"/>
          <w:szCs w:val="22"/>
        </w:rPr>
        <w:t>”</w:t>
      </w:r>
    </w:p>
    <w:p w14:paraId="62177327" w14:textId="77777777" w:rsidR="0013557A" w:rsidRPr="00064601" w:rsidRDefault="0013557A" w:rsidP="00A65CA2">
      <w:pPr>
        <w:rPr>
          <w:rFonts w:ascii="Cambria" w:hAnsi="Cambria"/>
          <w:sz w:val="21"/>
          <w:szCs w:val="21"/>
        </w:rPr>
      </w:pPr>
    </w:p>
    <w:p w14:paraId="38A97E7A" w14:textId="77777777" w:rsidR="00187933" w:rsidRPr="00064601" w:rsidRDefault="00187933" w:rsidP="00A65CA2">
      <w:pPr>
        <w:spacing w:line="276" w:lineRule="auto"/>
        <w:rPr>
          <w:rFonts w:ascii="Cambria" w:hAnsi="Cambria" w:cs="Calibri"/>
          <w:b/>
          <w:sz w:val="22"/>
          <w:szCs w:val="22"/>
        </w:rPr>
      </w:pPr>
    </w:p>
    <w:p w14:paraId="35CD3B77" w14:textId="0D327D7A" w:rsidR="00F40A55" w:rsidRDefault="003F4CE4" w:rsidP="00A65CA2">
      <w:pPr>
        <w:spacing w:line="276" w:lineRule="auto"/>
        <w:jc w:val="both"/>
        <w:rPr>
          <w:rFonts w:ascii="Cambria" w:hAnsi="Cambria" w:cs="Tahoma"/>
          <w:sz w:val="22"/>
          <w:szCs w:val="22"/>
        </w:rPr>
      </w:pPr>
      <w:r w:rsidRPr="003F4CE4">
        <w:rPr>
          <w:rFonts w:ascii="Cambria" w:hAnsi="Cambria" w:cs="Tahoma"/>
          <w:sz w:val="22"/>
          <w:szCs w:val="22"/>
        </w:rPr>
        <w:t>Niniejszą umowę zawiera się w oparciu o Zarządzenie nr 129/2024 z dnia 6 listopada 2024r. Rektora Uniwersytetu Medycznego w Łodzi w sprawie Regulaminu udzielania zamówień publicznych, do których nie stosuje się ustawy –Prawo zamówień publicznych.</w:t>
      </w:r>
    </w:p>
    <w:p w14:paraId="650471E8" w14:textId="77777777" w:rsidR="003F4CE4" w:rsidRPr="00064601" w:rsidRDefault="003F4CE4" w:rsidP="00A65CA2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1D6F0772" w14:textId="77777777" w:rsidR="002944F1" w:rsidRPr="00064601" w:rsidRDefault="00460485" w:rsidP="00A65CA2">
      <w:pPr>
        <w:tabs>
          <w:tab w:val="num" w:pos="0"/>
        </w:tabs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 xml:space="preserve">§ </w:t>
      </w:r>
      <w:r w:rsidR="002944F1" w:rsidRPr="00064601">
        <w:rPr>
          <w:rFonts w:ascii="Cambria" w:hAnsi="Cambria" w:cs="Calibri"/>
          <w:b/>
          <w:sz w:val="22"/>
          <w:szCs w:val="22"/>
        </w:rPr>
        <w:t xml:space="preserve">1 </w:t>
      </w:r>
    </w:p>
    <w:p w14:paraId="477D5144" w14:textId="77777777" w:rsidR="00460485" w:rsidRPr="00064601" w:rsidRDefault="002944F1" w:rsidP="00A65CA2">
      <w:pPr>
        <w:tabs>
          <w:tab w:val="num" w:pos="0"/>
        </w:tabs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Przedmiot umowy</w:t>
      </w:r>
    </w:p>
    <w:p w14:paraId="535BCE1A" w14:textId="410B38E5" w:rsidR="00380073" w:rsidRDefault="002944F1" w:rsidP="00380073">
      <w:pPr>
        <w:numPr>
          <w:ilvl w:val="0"/>
          <w:numId w:val="1"/>
        </w:num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B10C3D">
        <w:rPr>
          <w:rFonts w:ascii="Cambria" w:hAnsi="Cambria" w:cs="Calibri"/>
          <w:sz w:val="22"/>
          <w:szCs w:val="22"/>
        </w:rPr>
        <w:t>Przedmiotem umowy jest dostawa przez Wykonawcę na rzecz Zamawiającego</w:t>
      </w:r>
      <w:r w:rsidR="0013557A" w:rsidRPr="00B10C3D">
        <w:rPr>
          <w:rFonts w:ascii="Cambria" w:hAnsi="Cambria" w:cs="Calibri"/>
          <w:sz w:val="22"/>
          <w:szCs w:val="22"/>
        </w:rPr>
        <w:t xml:space="preserve"> urządzenia</w:t>
      </w:r>
      <w:r w:rsidR="00460485" w:rsidRPr="00B10C3D">
        <w:rPr>
          <w:rFonts w:ascii="Cambria" w:hAnsi="Cambria" w:cs="Calibri"/>
          <w:sz w:val="22"/>
          <w:szCs w:val="22"/>
        </w:rPr>
        <w:t>:</w:t>
      </w:r>
      <w:r w:rsidR="005739E4" w:rsidRPr="00B10C3D">
        <w:rPr>
          <w:rFonts w:ascii="Cambria" w:hAnsi="Cambria" w:cs="Calibri"/>
          <w:sz w:val="22"/>
          <w:szCs w:val="22"/>
        </w:rPr>
        <w:t xml:space="preserve"> </w:t>
      </w:r>
      <w:r w:rsidR="00985077">
        <w:rPr>
          <w:rFonts w:ascii="Cambria" w:hAnsi="Cambria" w:cs="Calibri"/>
          <w:sz w:val="22"/>
          <w:szCs w:val="22"/>
        </w:rPr>
        <w:t>Urządzenie do kompresji klatki piersiowej – 1 szt.</w:t>
      </w:r>
    </w:p>
    <w:p w14:paraId="2B19C9D1" w14:textId="77777777" w:rsidR="00A31D6D" w:rsidRDefault="00601C1A" w:rsidP="00A31D6D">
      <w:pPr>
        <w:spacing w:line="276" w:lineRule="auto"/>
        <w:ind w:left="360"/>
        <w:jc w:val="both"/>
        <w:rPr>
          <w:rFonts w:ascii="Cambria" w:hAnsi="Cambria" w:cs="Calibri"/>
          <w:sz w:val="22"/>
          <w:szCs w:val="22"/>
        </w:rPr>
      </w:pPr>
      <w:r w:rsidRPr="00B10C3D">
        <w:rPr>
          <w:rFonts w:ascii="Cambria" w:hAnsi="Cambria" w:cs="Calibri"/>
          <w:sz w:val="22"/>
          <w:szCs w:val="22"/>
        </w:rPr>
        <w:t>zwanego</w:t>
      </w:r>
      <w:r w:rsidR="00F0642B" w:rsidRPr="00B10C3D">
        <w:rPr>
          <w:rFonts w:ascii="Cambria" w:hAnsi="Cambria" w:cs="Calibri"/>
          <w:sz w:val="22"/>
          <w:szCs w:val="22"/>
        </w:rPr>
        <w:t xml:space="preserve"> w dalszej części umowy przedmiotem umowy</w:t>
      </w:r>
      <w:r w:rsidR="00C9563F" w:rsidRPr="00B10C3D">
        <w:rPr>
          <w:rFonts w:ascii="Cambria" w:hAnsi="Cambria" w:cs="Calibri"/>
          <w:sz w:val="22"/>
          <w:szCs w:val="22"/>
        </w:rPr>
        <w:t>/</w:t>
      </w:r>
      <w:r w:rsidR="00F0642B" w:rsidRPr="00B10C3D">
        <w:rPr>
          <w:rFonts w:ascii="Cambria" w:hAnsi="Cambria" w:cs="Calibri"/>
          <w:sz w:val="22"/>
          <w:szCs w:val="22"/>
        </w:rPr>
        <w:t>urządzeniem</w:t>
      </w:r>
      <w:r w:rsidR="0013557A" w:rsidRPr="00B10C3D">
        <w:rPr>
          <w:rFonts w:ascii="Cambria" w:hAnsi="Cambria" w:cs="Calibri"/>
          <w:sz w:val="22"/>
          <w:szCs w:val="22"/>
        </w:rPr>
        <w:t xml:space="preserve">, </w:t>
      </w:r>
      <w:r w:rsidR="00BE035B" w:rsidRPr="00B10C3D">
        <w:rPr>
          <w:rFonts w:ascii="Cambria" w:hAnsi="Cambria" w:cs="Calibri"/>
          <w:sz w:val="22"/>
          <w:szCs w:val="22"/>
        </w:rPr>
        <w:t>z</w:t>
      </w:r>
      <w:r w:rsidR="00FD5184" w:rsidRPr="00B10C3D">
        <w:rPr>
          <w:rFonts w:ascii="Cambria" w:hAnsi="Cambria" w:cs="Calibri"/>
          <w:sz w:val="22"/>
          <w:szCs w:val="22"/>
        </w:rPr>
        <w:t>godnie</w:t>
      </w:r>
      <w:r w:rsidR="00985D7F" w:rsidRPr="00B10C3D">
        <w:rPr>
          <w:rFonts w:ascii="Cambria" w:hAnsi="Cambria" w:cs="Calibri"/>
          <w:sz w:val="22"/>
          <w:szCs w:val="22"/>
        </w:rPr>
        <w:t xml:space="preserve"> z</w:t>
      </w:r>
      <w:r w:rsidR="004A1032" w:rsidRPr="00B10C3D">
        <w:rPr>
          <w:rFonts w:ascii="Cambria" w:hAnsi="Cambria" w:cs="Calibri"/>
          <w:sz w:val="22"/>
          <w:szCs w:val="22"/>
        </w:rPr>
        <w:t xml:space="preserve"> ofert</w:t>
      </w:r>
      <w:r w:rsidR="0081736E" w:rsidRPr="00B10C3D">
        <w:rPr>
          <w:rFonts w:ascii="Cambria" w:hAnsi="Cambria" w:cs="Calibri"/>
          <w:sz w:val="22"/>
          <w:szCs w:val="22"/>
        </w:rPr>
        <w:t>ą</w:t>
      </w:r>
      <w:r w:rsidR="0013557A" w:rsidRPr="00B10C3D">
        <w:rPr>
          <w:rFonts w:ascii="Cambria" w:hAnsi="Cambria" w:cs="Calibri"/>
          <w:sz w:val="22"/>
          <w:szCs w:val="22"/>
        </w:rPr>
        <w:t xml:space="preserve"> z dnia </w:t>
      </w:r>
      <w:r w:rsidR="00B10C3D" w:rsidRPr="00B10C3D">
        <w:rPr>
          <w:rFonts w:ascii="Cambria" w:hAnsi="Cambria" w:cs="Calibri"/>
          <w:sz w:val="22"/>
          <w:szCs w:val="22"/>
        </w:rPr>
        <w:t>……………….</w:t>
      </w:r>
      <w:r w:rsidR="0013557A" w:rsidRPr="00B10C3D">
        <w:rPr>
          <w:rFonts w:ascii="Cambria" w:hAnsi="Cambria" w:cs="Calibri"/>
          <w:sz w:val="22"/>
          <w:szCs w:val="22"/>
        </w:rPr>
        <w:t>, będącą z</w:t>
      </w:r>
      <w:r w:rsidR="002944F1" w:rsidRPr="00B10C3D">
        <w:rPr>
          <w:rFonts w:ascii="Cambria" w:hAnsi="Cambria" w:cs="Calibri"/>
          <w:sz w:val="22"/>
          <w:szCs w:val="22"/>
        </w:rPr>
        <w:t>ał</w:t>
      </w:r>
      <w:r w:rsidR="004A5AB8" w:rsidRPr="00B10C3D">
        <w:rPr>
          <w:rFonts w:ascii="Cambria" w:hAnsi="Cambria" w:cs="Calibri"/>
          <w:sz w:val="22"/>
          <w:szCs w:val="22"/>
        </w:rPr>
        <w:t>ącznik</w:t>
      </w:r>
      <w:r w:rsidR="0013557A" w:rsidRPr="00B10C3D">
        <w:rPr>
          <w:rFonts w:ascii="Cambria" w:hAnsi="Cambria" w:cs="Calibri"/>
          <w:sz w:val="22"/>
          <w:szCs w:val="22"/>
        </w:rPr>
        <w:t>iem</w:t>
      </w:r>
      <w:r w:rsidR="004A5AB8" w:rsidRPr="00B10C3D">
        <w:rPr>
          <w:rFonts w:ascii="Cambria" w:hAnsi="Cambria" w:cs="Calibri"/>
          <w:sz w:val="22"/>
          <w:szCs w:val="22"/>
        </w:rPr>
        <w:t xml:space="preserve"> nr</w:t>
      </w:r>
      <w:r w:rsidR="0013557A" w:rsidRPr="00B10C3D">
        <w:rPr>
          <w:rFonts w:ascii="Cambria" w:hAnsi="Cambria" w:cs="Calibri"/>
          <w:sz w:val="22"/>
          <w:szCs w:val="22"/>
        </w:rPr>
        <w:t xml:space="preserve"> </w:t>
      </w:r>
      <w:r w:rsidR="00E47789" w:rsidRPr="00B10C3D">
        <w:rPr>
          <w:rFonts w:ascii="Cambria" w:hAnsi="Cambria" w:cs="Calibri"/>
          <w:sz w:val="22"/>
          <w:szCs w:val="22"/>
        </w:rPr>
        <w:t>1</w:t>
      </w:r>
      <w:r w:rsidR="002944F1" w:rsidRPr="00B10C3D">
        <w:rPr>
          <w:rFonts w:ascii="Cambria" w:hAnsi="Cambria" w:cs="Calibri"/>
          <w:sz w:val="22"/>
          <w:szCs w:val="22"/>
        </w:rPr>
        <w:t xml:space="preserve"> do niniejszej umowy i </w:t>
      </w:r>
      <w:r w:rsidR="0013557A" w:rsidRPr="00B10C3D">
        <w:rPr>
          <w:rFonts w:ascii="Cambria" w:hAnsi="Cambria" w:cs="Calibri"/>
          <w:sz w:val="22"/>
          <w:szCs w:val="22"/>
        </w:rPr>
        <w:t xml:space="preserve">stanowiącą </w:t>
      </w:r>
      <w:r w:rsidR="002944F1" w:rsidRPr="00B10C3D">
        <w:rPr>
          <w:rFonts w:ascii="Cambria" w:hAnsi="Cambria" w:cs="Calibri"/>
          <w:sz w:val="22"/>
          <w:szCs w:val="22"/>
        </w:rPr>
        <w:t>jej integralną część</w:t>
      </w:r>
      <w:r w:rsidR="00102150" w:rsidRPr="00B10C3D">
        <w:rPr>
          <w:rFonts w:ascii="Cambria" w:hAnsi="Cambria" w:cs="Calibri"/>
          <w:sz w:val="22"/>
          <w:szCs w:val="22"/>
        </w:rPr>
        <w:t>.</w:t>
      </w:r>
    </w:p>
    <w:p w14:paraId="24C61881" w14:textId="77777777" w:rsidR="00A31D6D" w:rsidRPr="00A31D6D" w:rsidRDefault="00A31D6D" w:rsidP="00A31D6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A31D6D">
        <w:rPr>
          <w:rFonts w:ascii="Cambria" w:hAnsi="Cambria" w:cs="Calibri"/>
          <w:sz w:val="22"/>
          <w:szCs w:val="22"/>
        </w:rPr>
        <w:t xml:space="preserve">W ramach realizacji niniejszej umowy Wykonawca zobowiązuje się do dostarczenia przedmiotu umowy do miejsca bezpośrednio wskazanego przez Zamawiającego tj. jednostki organizacyjnej Zamawiającego: </w:t>
      </w:r>
    </w:p>
    <w:p w14:paraId="5EA6DC49" w14:textId="77777777" w:rsidR="00A31D6D" w:rsidRPr="00A31D6D" w:rsidRDefault="00A31D6D" w:rsidP="00A31D6D">
      <w:pPr>
        <w:pStyle w:val="Akapitzlist"/>
        <w:ind w:left="360"/>
        <w:rPr>
          <w:rFonts w:ascii="Calibri" w:hAnsi="Calibri" w:cs="Calibri"/>
          <w:b/>
        </w:rPr>
      </w:pPr>
      <w:r w:rsidRPr="00A31D6D">
        <w:rPr>
          <w:rFonts w:ascii="Calibri" w:hAnsi="Calibri" w:cs="Calibri"/>
          <w:b/>
        </w:rPr>
        <w:t>Samodzielny Publiczny Zakład Opieki Zdrowotnej</w:t>
      </w:r>
      <w:r w:rsidRPr="00A31D6D">
        <w:rPr>
          <w:rFonts w:ascii="Calibri" w:hAnsi="Calibri" w:cs="Calibri"/>
          <w:b/>
        </w:rPr>
        <w:br/>
        <w:t>Uniwersytecki Szpital Kliniczny Nr 2</w:t>
      </w:r>
      <w:r w:rsidRPr="00A31D6D">
        <w:rPr>
          <w:rFonts w:ascii="Calibri" w:hAnsi="Calibri" w:cs="Calibri"/>
          <w:b/>
        </w:rPr>
        <w:br/>
        <w:t>Uniwersytetu Medycznego w Łodzi</w:t>
      </w:r>
    </w:p>
    <w:p w14:paraId="425DCB0A" w14:textId="77777777" w:rsidR="00A31D6D" w:rsidRPr="00A31D6D" w:rsidRDefault="00A31D6D" w:rsidP="00A31D6D">
      <w:pPr>
        <w:pStyle w:val="Akapitzlist"/>
        <w:ind w:left="360"/>
        <w:rPr>
          <w:rFonts w:ascii="Calibri" w:hAnsi="Calibri" w:cs="Calibri"/>
          <w:b/>
          <w:i/>
          <w:iCs/>
        </w:rPr>
      </w:pPr>
      <w:r w:rsidRPr="00A31D6D">
        <w:rPr>
          <w:rFonts w:ascii="Calibri" w:hAnsi="Calibri" w:cs="Calibri"/>
          <w:b/>
          <w:i/>
          <w:iCs/>
        </w:rPr>
        <w:lastRenderedPageBreak/>
        <w:t>ul. S. Żeromskiego 113</w:t>
      </w:r>
      <w:bookmarkStart w:id="0" w:name="_GoBack"/>
      <w:bookmarkEnd w:id="0"/>
    </w:p>
    <w:p w14:paraId="23431567" w14:textId="77777777" w:rsidR="00A31D6D" w:rsidRPr="00A31D6D" w:rsidRDefault="00A31D6D" w:rsidP="00A31D6D">
      <w:pPr>
        <w:pStyle w:val="Akapitzlist"/>
        <w:ind w:left="360"/>
        <w:rPr>
          <w:b/>
          <w:sz w:val="24"/>
          <w:szCs w:val="24"/>
        </w:rPr>
      </w:pPr>
      <w:r w:rsidRPr="00A31D6D">
        <w:rPr>
          <w:rFonts w:ascii="Calibri" w:hAnsi="Calibri" w:cs="Calibri"/>
          <w:b/>
          <w:i/>
          <w:iCs/>
        </w:rPr>
        <w:t>Sekretariat Kliniki Reumatologii</w:t>
      </w:r>
    </w:p>
    <w:p w14:paraId="75A644B7" w14:textId="5282DD55" w:rsidR="002944F1" w:rsidRPr="00A31D6D" w:rsidRDefault="00A31D6D" w:rsidP="00A31D6D">
      <w:pPr>
        <w:pStyle w:val="Akapitzlist"/>
        <w:ind w:left="360"/>
      </w:pPr>
      <w:r>
        <w:rPr>
          <w:rStyle w:val="Pogrubienie"/>
        </w:rPr>
        <w:t>Katarzyna Bieniek 42 42 639 36 41</w:t>
      </w:r>
    </w:p>
    <w:p w14:paraId="06A707F6" w14:textId="77777777" w:rsidR="008C3C92" w:rsidRPr="00064601" w:rsidRDefault="008C3C92" w:rsidP="00910ABB">
      <w:pPr>
        <w:numPr>
          <w:ilvl w:val="0"/>
          <w:numId w:val="1"/>
        </w:numPr>
        <w:tabs>
          <w:tab w:val="clear" w:pos="360"/>
          <w:tab w:val="left" w:pos="142"/>
        </w:tabs>
        <w:spacing w:line="276" w:lineRule="auto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 xml:space="preserve">W ramach realizacji niniejszej umowy </w:t>
      </w:r>
      <w:r w:rsidR="0081736E" w:rsidRPr="00064601">
        <w:rPr>
          <w:rFonts w:ascii="Cambria" w:hAnsi="Cambria" w:cs="Calibri"/>
          <w:sz w:val="22"/>
          <w:szCs w:val="22"/>
        </w:rPr>
        <w:t xml:space="preserve">Wykonawca </w:t>
      </w:r>
      <w:r w:rsidR="00FD184A" w:rsidRPr="00064601">
        <w:rPr>
          <w:rFonts w:ascii="Cambria" w:hAnsi="Cambria" w:cs="Calibri"/>
          <w:sz w:val="22"/>
          <w:szCs w:val="22"/>
        </w:rPr>
        <w:t xml:space="preserve">wniesie i </w:t>
      </w:r>
      <w:r w:rsidR="0081736E" w:rsidRPr="00064601">
        <w:rPr>
          <w:rFonts w:ascii="Cambria" w:hAnsi="Cambria" w:cs="Calibri"/>
          <w:sz w:val="22"/>
          <w:szCs w:val="22"/>
        </w:rPr>
        <w:t>zainstaluje urządzenia</w:t>
      </w:r>
      <w:r w:rsidRPr="00064601">
        <w:rPr>
          <w:rFonts w:ascii="Cambria" w:hAnsi="Cambria" w:cs="Calibri"/>
          <w:sz w:val="22"/>
          <w:szCs w:val="22"/>
        </w:rPr>
        <w:t xml:space="preserve"> w miejscu wskazanym </w:t>
      </w:r>
      <w:r w:rsidR="00AC1B00" w:rsidRPr="00064601">
        <w:rPr>
          <w:rFonts w:ascii="Cambria" w:hAnsi="Cambria" w:cs="Calibri"/>
          <w:sz w:val="22"/>
          <w:szCs w:val="22"/>
        </w:rPr>
        <w:t xml:space="preserve">w ust. 2 </w:t>
      </w:r>
      <w:r w:rsidRPr="00064601">
        <w:rPr>
          <w:rFonts w:ascii="Cambria" w:hAnsi="Cambria" w:cs="Calibri"/>
          <w:sz w:val="22"/>
          <w:szCs w:val="22"/>
        </w:rPr>
        <w:t>oraz przeszkoli minimum 2 pracowników Zamawiającego w</w:t>
      </w:r>
      <w:r w:rsidR="00FD184A" w:rsidRPr="00064601">
        <w:rPr>
          <w:rFonts w:ascii="Cambria" w:hAnsi="Cambria" w:cs="Calibri"/>
          <w:sz w:val="22"/>
          <w:szCs w:val="22"/>
        </w:rPr>
        <w:t> </w:t>
      </w:r>
      <w:r w:rsidRPr="00064601">
        <w:rPr>
          <w:rFonts w:ascii="Cambria" w:hAnsi="Cambria" w:cs="Calibri"/>
          <w:sz w:val="22"/>
          <w:szCs w:val="22"/>
        </w:rPr>
        <w:t>zakresie obsługi i</w:t>
      </w:r>
      <w:r w:rsidR="009C6BA4" w:rsidRPr="00064601">
        <w:rPr>
          <w:rFonts w:ascii="Cambria" w:hAnsi="Cambria" w:cs="Calibri"/>
          <w:sz w:val="22"/>
          <w:szCs w:val="22"/>
        </w:rPr>
        <w:t> </w:t>
      </w:r>
      <w:r w:rsidRPr="00064601">
        <w:rPr>
          <w:rFonts w:ascii="Cambria" w:hAnsi="Cambria" w:cs="Calibri"/>
          <w:sz w:val="22"/>
          <w:szCs w:val="22"/>
        </w:rPr>
        <w:t>użytkowania.</w:t>
      </w:r>
    </w:p>
    <w:p w14:paraId="50E915FF" w14:textId="77777777" w:rsidR="008C3C92" w:rsidRPr="00064601" w:rsidRDefault="008C3C92" w:rsidP="00B10C3D">
      <w:pPr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 ramach realizacji niniejszej umowy Wykonawca dostarczy</w:t>
      </w:r>
      <w:r w:rsidR="00104D4B" w:rsidRPr="00064601">
        <w:rPr>
          <w:rFonts w:ascii="Cambria" w:hAnsi="Cambria" w:cs="Calibri"/>
          <w:sz w:val="22"/>
          <w:szCs w:val="22"/>
        </w:rPr>
        <w:t xml:space="preserve">, </w:t>
      </w:r>
      <w:r w:rsidR="00D86ABD" w:rsidRPr="00064601">
        <w:rPr>
          <w:rFonts w:ascii="Cambria" w:hAnsi="Cambria" w:cs="Calibri"/>
          <w:sz w:val="22"/>
          <w:szCs w:val="22"/>
        </w:rPr>
        <w:t xml:space="preserve">nie później niż z dniem dostarczenia przedmiotu umowy, </w:t>
      </w:r>
      <w:r w:rsidR="00104D4B" w:rsidRPr="00064601">
        <w:rPr>
          <w:rFonts w:ascii="Cambria" w:hAnsi="Cambria" w:cs="Calibri"/>
          <w:sz w:val="22"/>
          <w:szCs w:val="22"/>
        </w:rPr>
        <w:t>jeśli dotyczy,</w:t>
      </w:r>
      <w:r w:rsidRPr="00064601">
        <w:rPr>
          <w:rFonts w:ascii="Cambria" w:hAnsi="Cambria" w:cs="Calibri"/>
          <w:sz w:val="22"/>
          <w:szCs w:val="22"/>
        </w:rPr>
        <w:t xml:space="preserve"> elektroniczną wersję instrukcji obsługi w</w:t>
      </w:r>
      <w:r w:rsidR="009C6BA4" w:rsidRPr="00064601">
        <w:rPr>
          <w:rFonts w:ascii="Cambria" w:hAnsi="Cambria" w:cs="Calibri"/>
          <w:sz w:val="22"/>
          <w:szCs w:val="22"/>
        </w:rPr>
        <w:t> </w:t>
      </w:r>
      <w:r w:rsidRPr="00064601">
        <w:rPr>
          <w:rFonts w:ascii="Cambria" w:hAnsi="Cambria" w:cs="Calibri"/>
          <w:sz w:val="22"/>
          <w:szCs w:val="22"/>
        </w:rPr>
        <w:t>języku polskim lub angielskim oraz wypełnion</w:t>
      </w:r>
      <w:r w:rsidR="009C6BA4" w:rsidRPr="00064601">
        <w:rPr>
          <w:rFonts w:ascii="Cambria" w:hAnsi="Cambria" w:cs="Calibri"/>
          <w:sz w:val="22"/>
          <w:szCs w:val="22"/>
        </w:rPr>
        <w:t>e</w:t>
      </w:r>
      <w:r w:rsidRPr="00064601">
        <w:rPr>
          <w:rFonts w:ascii="Cambria" w:hAnsi="Cambria" w:cs="Calibri"/>
          <w:sz w:val="22"/>
          <w:szCs w:val="22"/>
        </w:rPr>
        <w:t xml:space="preserve"> </w:t>
      </w:r>
      <w:r w:rsidR="009C6BA4" w:rsidRPr="00064601">
        <w:rPr>
          <w:rFonts w:ascii="Cambria" w:hAnsi="Cambria" w:cs="Calibri"/>
          <w:sz w:val="22"/>
          <w:szCs w:val="22"/>
        </w:rPr>
        <w:t xml:space="preserve">paszporty techniczne: </w:t>
      </w:r>
      <w:r w:rsidR="009C6BA4" w:rsidRPr="00064601">
        <w:rPr>
          <w:rFonts w:ascii="Cambria" w:hAnsi="Cambria" w:cs="Calibri"/>
          <w:b/>
          <w:sz w:val="22"/>
          <w:szCs w:val="22"/>
        </w:rPr>
        <w:t xml:space="preserve">paszport </w:t>
      </w:r>
      <w:r w:rsidRPr="00064601">
        <w:rPr>
          <w:rFonts w:ascii="Cambria" w:hAnsi="Cambria" w:cs="Calibri"/>
          <w:b/>
          <w:sz w:val="22"/>
          <w:szCs w:val="22"/>
        </w:rPr>
        <w:t>elektroniczny</w:t>
      </w:r>
      <w:r w:rsidR="00904060" w:rsidRPr="00064601">
        <w:rPr>
          <w:rFonts w:ascii="Cambria" w:hAnsi="Cambria" w:cs="Calibri"/>
          <w:sz w:val="22"/>
          <w:szCs w:val="22"/>
        </w:rPr>
        <w:t xml:space="preserve"> </w:t>
      </w:r>
      <w:r w:rsidRPr="00064601">
        <w:rPr>
          <w:rFonts w:ascii="Cambria" w:hAnsi="Cambria" w:cs="Calibri"/>
          <w:sz w:val="22"/>
          <w:szCs w:val="22"/>
        </w:rPr>
        <w:t>w</w:t>
      </w:r>
      <w:r w:rsidR="009C6BA4" w:rsidRPr="00064601">
        <w:rPr>
          <w:rFonts w:ascii="Cambria" w:hAnsi="Cambria" w:cs="Calibri"/>
          <w:sz w:val="22"/>
          <w:szCs w:val="22"/>
        </w:rPr>
        <w:t> </w:t>
      </w:r>
      <w:r w:rsidRPr="00064601">
        <w:rPr>
          <w:rFonts w:ascii="Cambria" w:hAnsi="Cambria" w:cs="Calibri"/>
          <w:sz w:val="22"/>
          <w:szCs w:val="22"/>
        </w:rPr>
        <w:t xml:space="preserve">formacie PDF </w:t>
      </w:r>
      <w:r w:rsidR="00102150" w:rsidRPr="00064601">
        <w:rPr>
          <w:rFonts w:ascii="Cambria" w:hAnsi="Cambria" w:cs="Calibri"/>
          <w:sz w:val="22"/>
          <w:szCs w:val="22"/>
        </w:rPr>
        <w:t>(</w:t>
      </w:r>
      <w:r w:rsidR="00AC1B00" w:rsidRPr="00064601">
        <w:rPr>
          <w:rFonts w:ascii="Cambria" w:hAnsi="Cambria" w:cs="Calibri"/>
          <w:sz w:val="22"/>
          <w:szCs w:val="22"/>
        </w:rPr>
        <w:t>z</w:t>
      </w:r>
      <w:r w:rsidRPr="00064601">
        <w:rPr>
          <w:rFonts w:ascii="Cambria" w:hAnsi="Cambria" w:cs="Calibri"/>
          <w:sz w:val="22"/>
          <w:szCs w:val="22"/>
        </w:rPr>
        <w:t>ałącznik</w:t>
      </w:r>
      <w:r w:rsidR="004A5AB8" w:rsidRPr="00064601">
        <w:rPr>
          <w:rFonts w:ascii="Cambria" w:hAnsi="Cambria" w:cs="Calibri"/>
          <w:sz w:val="22"/>
          <w:szCs w:val="22"/>
        </w:rPr>
        <w:t xml:space="preserve"> nr </w:t>
      </w:r>
      <w:r w:rsidR="00E47789" w:rsidRPr="00064601">
        <w:rPr>
          <w:rFonts w:ascii="Cambria" w:hAnsi="Cambria" w:cs="Calibri"/>
          <w:sz w:val="22"/>
          <w:szCs w:val="22"/>
        </w:rPr>
        <w:t>2</w:t>
      </w:r>
      <w:r w:rsidRPr="00064601">
        <w:rPr>
          <w:rFonts w:ascii="Cambria" w:hAnsi="Cambria" w:cs="Calibri"/>
          <w:sz w:val="22"/>
          <w:szCs w:val="22"/>
        </w:rPr>
        <w:t xml:space="preserve"> do niniejszej umowy) na adres e-mail: </w:t>
      </w:r>
      <w:r w:rsidRPr="00B10C3D">
        <w:rPr>
          <w:rFonts w:ascii="Cambria" w:hAnsi="Cambria" w:cs="Calibri"/>
          <w:sz w:val="22"/>
          <w:szCs w:val="22"/>
        </w:rPr>
        <w:t>aparatura@umed.lodz.pl</w:t>
      </w:r>
      <w:r w:rsidRPr="00064601">
        <w:rPr>
          <w:rFonts w:ascii="Cambria" w:hAnsi="Cambria" w:cs="Calibri"/>
          <w:sz w:val="22"/>
          <w:szCs w:val="22"/>
        </w:rPr>
        <w:t xml:space="preserve"> lub na nośniku </w:t>
      </w:r>
      <w:r w:rsidR="009C6BA4" w:rsidRPr="00064601">
        <w:rPr>
          <w:rFonts w:ascii="Cambria" w:hAnsi="Cambria" w:cs="Calibri"/>
          <w:sz w:val="22"/>
          <w:szCs w:val="22"/>
        </w:rPr>
        <w:t>USB</w:t>
      </w:r>
      <w:r w:rsidR="00187933" w:rsidRPr="00064601">
        <w:rPr>
          <w:rFonts w:ascii="Cambria" w:hAnsi="Cambria" w:cs="Calibri"/>
          <w:sz w:val="22"/>
          <w:szCs w:val="22"/>
        </w:rPr>
        <w:t xml:space="preserve"> </w:t>
      </w:r>
      <w:r w:rsidRPr="00064601">
        <w:rPr>
          <w:rFonts w:ascii="Cambria" w:hAnsi="Cambria" w:cs="Calibri"/>
          <w:sz w:val="22"/>
          <w:szCs w:val="22"/>
        </w:rPr>
        <w:t>do Biura Inwestycyjno-Technicznego Uniwersytetu Medycznego w Łodzi, 92</w:t>
      </w:r>
      <w:r w:rsidR="00104D4B" w:rsidRPr="00064601">
        <w:rPr>
          <w:rFonts w:ascii="Cambria" w:hAnsi="Cambria" w:cs="Calibri"/>
          <w:sz w:val="22"/>
          <w:szCs w:val="22"/>
        </w:rPr>
        <w:t xml:space="preserve">-213 Łódź, ul Pomorska 251, budynek </w:t>
      </w:r>
      <w:r w:rsidRPr="00064601">
        <w:rPr>
          <w:rFonts w:ascii="Cambria" w:hAnsi="Cambria" w:cs="Calibri"/>
          <w:sz w:val="22"/>
          <w:szCs w:val="22"/>
        </w:rPr>
        <w:t>C-</w:t>
      </w:r>
      <w:r w:rsidR="00104D4B" w:rsidRPr="00064601">
        <w:rPr>
          <w:rFonts w:ascii="Cambria" w:hAnsi="Cambria" w:cs="Calibri"/>
          <w:sz w:val="22"/>
          <w:szCs w:val="22"/>
        </w:rPr>
        <w:t>7</w:t>
      </w:r>
      <w:r w:rsidR="00544AD3" w:rsidRPr="00064601">
        <w:rPr>
          <w:rFonts w:ascii="Cambria" w:hAnsi="Cambria" w:cs="Calibri"/>
          <w:sz w:val="22"/>
          <w:szCs w:val="22"/>
        </w:rPr>
        <w:t xml:space="preserve"> oraz </w:t>
      </w:r>
      <w:r w:rsidR="00544AD3" w:rsidRPr="00064601">
        <w:rPr>
          <w:rFonts w:ascii="Cambria" w:hAnsi="Cambria" w:cs="Calibri"/>
          <w:b/>
          <w:sz w:val="22"/>
          <w:szCs w:val="22"/>
        </w:rPr>
        <w:t>paszport w wersji papierowej</w:t>
      </w:r>
      <w:r w:rsidR="00544AD3" w:rsidRPr="00064601">
        <w:rPr>
          <w:rFonts w:ascii="Cambria" w:hAnsi="Cambria" w:cs="Calibri"/>
          <w:sz w:val="22"/>
          <w:szCs w:val="22"/>
        </w:rPr>
        <w:t xml:space="preserve"> wraz z przedmiotem umowy do jednostki organizacyjnej Zamawiającego wskazanej w ust. 2.</w:t>
      </w:r>
    </w:p>
    <w:p w14:paraId="18FDC93B" w14:textId="77777777" w:rsidR="008C3C92" w:rsidRPr="00064601" w:rsidRDefault="008C3C92" w:rsidP="00B10C3D">
      <w:pPr>
        <w:numPr>
          <w:ilvl w:val="0"/>
          <w:numId w:val="1"/>
        </w:numPr>
        <w:tabs>
          <w:tab w:val="clear" w:pos="360"/>
        </w:tabs>
        <w:spacing w:line="276" w:lineRule="auto"/>
        <w:ind w:left="397" w:hanging="397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Wszelkie ciężary oraz ryzyko zniszczenia, uszkodzenia przedmiotu umowy w całości lub części, jak również zaginięcia przedmiotu umowy przechodzi na Zamawiającego dopiero z chwilą jego protokolarnego przekazania zgodnie z postanowieniami § 3 umowy.</w:t>
      </w:r>
    </w:p>
    <w:p w14:paraId="5B1D9DFF" w14:textId="77777777" w:rsidR="002944F1" w:rsidRPr="00064601" w:rsidRDefault="002944F1" w:rsidP="00B10C3D">
      <w:pPr>
        <w:numPr>
          <w:ilvl w:val="0"/>
          <w:numId w:val="1"/>
        </w:numPr>
        <w:tabs>
          <w:tab w:val="clear" w:pos="360"/>
          <w:tab w:val="left" w:pos="0"/>
        </w:tabs>
        <w:spacing w:line="276" w:lineRule="auto"/>
        <w:ind w:left="426" w:hanging="426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Wykonawca oświadcza, że przedmiot niniejszej umowy, wskazany w § 1 ust. 1:</w:t>
      </w:r>
    </w:p>
    <w:p w14:paraId="1A431701" w14:textId="77777777" w:rsidR="002944F1" w:rsidRPr="00064601" w:rsidRDefault="002944F1" w:rsidP="0031039D">
      <w:pPr>
        <w:numPr>
          <w:ilvl w:val="0"/>
          <w:numId w:val="11"/>
        </w:numPr>
        <w:tabs>
          <w:tab w:val="left" w:pos="851"/>
        </w:tabs>
        <w:spacing w:line="276" w:lineRule="auto"/>
        <w:ind w:left="851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jest nowy oraz posiada wszelkie parametry i funkcje niezbędne do prawidłowego korzystania zgodnie z jego przeznaczeniem;</w:t>
      </w:r>
    </w:p>
    <w:p w14:paraId="1AD65343" w14:textId="77777777" w:rsidR="002944F1" w:rsidRPr="00064601" w:rsidRDefault="002944F1" w:rsidP="0031039D">
      <w:pPr>
        <w:numPr>
          <w:ilvl w:val="0"/>
          <w:numId w:val="11"/>
        </w:numPr>
        <w:tabs>
          <w:tab w:val="left" w:pos="851"/>
        </w:tabs>
        <w:spacing w:line="276" w:lineRule="auto"/>
        <w:ind w:left="851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posiada wszelkie wymagane prawem atesty/certyfikaty/świadectwa dopuszczające go do obrotu na terenie Polski, jak również pozwalające na jego użytkowanie zgodnie z przeznaczeniem;</w:t>
      </w:r>
    </w:p>
    <w:p w14:paraId="2B44F946" w14:textId="77777777" w:rsidR="002944F1" w:rsidRPr="00064601" w:rsidRDefault="002944F1" w:rsidP="0031039D">
      <w:pPr>
        <w:numPr>
          <w:ilvl w:val="0"/>
          <w:numId w:val="11"/>
        </w:numPr>
        <w:tabs>
          <w:tab w:val="left" w:pos="851"/>
        </w:tabs>
        <w:spacing w:line="276" w:lineRule="auto"/>
        <w:ind w:left="851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nie jest obciążony jakimikolwiek ograniczonymi prawami rzeczowymi ustanowionymi na rzecz osób trzecich, jak również nie jest przedmiotem jakichkolwiek postępowań sądowych, administracyjnych, czy też sądowo-administracyjnych, których konsekwencją jest (mogłoby być) ograniczenie czy też wyłączenie prawa Wykonawcy do rozporządzania nim;</w:t>
      </w:r>
    </w:p>
    <w:p w14:paraId="101BB44B" w14:textId="77777777" w:rsidR="00C21C7C" w:rsidRPr="00064601" w:rsidRDefault="00C21C7C" w:rsidP="0031039D">
      <w:pPr>
        <w:numPr>
          <w:ilvl w:val="0"/>
          <w:numId w:val="11"/>
        </w:numPr>
        <w:tabs>
          <w:tab w:val="left" w:pos="851"/>
        </w:tabs>
        <w:spacing w:line="276" w:lineRule="auto"/>
        <w:ind w:left="851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przekazany zostanie Zamawiającemu w stanie kompletnym i nienaruszonym, obejmującym w szczególności oryginalne opakowanie zabezpieczające przed uszkodzeniem, a także umożliwiającym normalne korzystanie zgodnie z jego przeznaczeniem.</w:t>
      </w:r>
    </w:p>
    <w:p w14:paraId="11E06E20" w14:textId="77777777" w:rsidR="003D6C26" w:rsidRDefault="00A24647" w:rsidP="00B10C3D">
      <w:pPr>
        <w:numPr>
          <w:ilvl w:val="0"/>
          <w:numId w:val="1"/>
        </w:numPr>
        <w:tabs>
          <w:tab w:val="clear" w:pos="360"/>
        </w:tabs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A24647">
        <w:rPr>
          <w:rFonts w:ascii="Cambria" w:hAnsi="Cambria" w:cs="Calibri"/>
          <w:sz w:val="22"/>
          <w:szCs w:val="22"/>
        </w:rPr>
        <w:t>Wykonawca zobowiązuje się realizować umowę w sposób zgodny z wymogami ustawy z dnia 19 lipca 2019 r. o zapewnieniu dostępności osobom ze szczególnymi potrzebami w zakresie wskazanym w opisie przedmiotu zamówienia</w:t>
      </w:r>
      <w:r>
        <w:rPr>
          <w:rFonts w:ascii="Cambria" w:hAnsi="Cambria" w:cs="Calibri"/>
          <w:sz w:val="22"/>
          <w:szCs w:val="22"/>
        </w:rPr>
        <w:t>.</w:t>
      </w:r>
    </w:p>
    <w:p w14:paraId="69ED8309" w14:textId="77777777" w:rsidR="00A24647" w:rsidRPr="00064601" w:rsidRDefault="00A24647" w:rsidP="00335767">
      <w:pPr>
        <w:spacing w:line="276" w:lineRule="auto"/>
        <w:ind w:left="720"/>
        <w:jc w:val="both"/>
        <w:rPr>
          <w:rFonts w:ascii="Cambria" w:hAnsi="Cambria" w:cs="Calibri"/>
          <w:sz w:val="22"/>
          <w:szCs w:val="22"/>
        </w:rPr>
      </w:pPr>
    </w:p>
    <w:p w14:paraId="57C8E010" w14:textId="77777777" w:rsidR="00C21C7C" w:rsidRPr="00064601" w:rsidRDefault="00C21C7C" w:rsidP="00A65CA2">
      <w:pPr>
        <w:tabs>
          <w:tab w:val="num" w:pos="360"/>
        </w:tabs>
        <w:spacing w:line="276" w:lineRule="auto"/>
        <w:ind w:left="360" w:hanging="360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§ 2</w:t>
      </w:r>
    </w:p>
    <w:p w14:paraId="50489FF3" w14:textId="77777777" w:rsidR="00C21C7C" w:rsidRPr="00064601" w:rsidRDefault="00C21C7C" w:rsidP="00A65CA2">
      <w:pPr>
        <w:tabs>
          <w:tab w:val="num" w:pos="360"/>
        </w:tabs>
        <w:spacing w:line="276" w:lineRule="auto"/>
        <w:ind w:left="360" w:hanging="360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Wynagrodzenie</w:t>
      </w:r>
    </w:p>
    <w:p w14:paraId="0D2D1AD3" w14:textId="77777777" w:rsidR="00C21C7C" w:rsidRPr="00064601" w:rsidRDefault="00C21C7C" w:rsidP="00A65CA2">
      <w:pPr>
        <w:numPr>
          <w:ilvl w:val="0"/>
          <w:numId w:val="12"/>
        </w:numPr>
        <w:spacing w:line="276" w:lineRule="auto"/>
        <w:ind w:left="737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Z tytułu realizacji niniejszej umowy Wykonawca otrzyma wynagrodzenie w wysokości:</w:t>
      </w:r>
    </w:p>
    <w:p w14:paraId="166AD98F" w14:textId="77777777" w:rsidR="00187933" w:rsidRPr="00B10C3D" w:rsidRDefault="00B10C3D" w:rsidP="00A65CA2">
      <w:pPr>
        <w:spacing w:line="276" w:lineRule="auto"/>
        <w:ind w:left="720"/>
        <w:jc w:val="both"/>
        <w:rPr>
          <w:rFonts w:ascii="Cambria" w:hAnsi="Cambria" w:cs="Calibri"/>
          <w:b/>
          <w:sz w:val="22"/>
          <w:szCs w:val="22"/>
        </w:rPr>
      </w:pPr>
      <w:r w:rsidRPr="00B10C3D">
        <w:rPr>
          <w:rFonts w:ascii="Cambria" w:hAnsi="Cambria" w:cs="Calibri"/>
          <w:b/>
          <w:i/>
          <w:sz w:val="22"/>
          <w:szCs w:val="22"/>
        </w:rPr>
        <w:t>…………………</w:t>
      </w:r>
      <w:r w:rsidR="00AE5D35" w:rsidRPr="00B10C3D">
        <w:rPr>
          <w:rFonts w:ascii="Cambria" w:hAnsi="Cambria" w:cs="Calibri"/>
          <w:b/>
          <w:sz w:val="22"/>
          <w:szCs w:val="22"/>
        </w:rPr>
        <w:t xml:space="preserve"> </w:t>
      </w:r>
      <w:r w:rsidR="00187933" w:rsidRPr="00B10C3D">
        <w:rPr>
          <w:rFonts w:ascii="Cambria" w:hAnsi="Cambria" w:cs="Calibri"/>
          <w:b/>
          <w:sz w:val="22"/>
          <w:szCs w:val="22"/>
        </w:rPr>
        <w:t xml:space="preserve">zł netto </w:t>
      </w:r>
      <w:r w:rsidR="00601C1A" w:rsidRPr="00B10C3D">
        <w:rPr>
          <w:rFonts w:ascii="Cambria" w:hAnsi="Cambria" w:cs="Calibri"/>
          <w:b/>
          <w:sz w:val="22"/>
          <w:szCs w:val="22"/>
        </w:rPr>
        <w:t xml:space="preserve">+ </w:t>
      </w:r>
      <w:r w:rsidRPr="00B10C3D">
        <w:rPr>
          <w:rFonts w:ascii="Cambria" w:hAnsi="Cambria" w:cs="Calibri"/>
          <w:b/>
          <w:bCs/>
          <w:i/>
          <w:sz w:val="22"/>
        </w:rPr>
        <w:t>……………………….</w:t>
      </w:r>
      <w:r w:rsidR="001360BD" w:rsidRPr="00B10C3D">
        <w:rPr>
          <w:rFonts w:ascii="Cambria" w:hAnsi="Cambria" w:cs="Calibri"/>
          <w:b/>
          <w:bCs/>
          <w:i/>
          <w:sz w:val="22"/>
        </w:rPr>
        <w:t xml:space="preserve"> </w:t>
      </w:r>
      <w:r w:rsidR="00601C1A" w:rsidRPr="00B10C3D">
        <w:rPr>
          <w:rFonts w:ascii="Cambria" w:hAnsi="Cambria" w:cs="Calibri"/>
          <w:b/>
          <w:sz w:val="22"/>
          <w:szCs w:val="22"/>
        </w:rPr>
        <w:t>% VAT co stanowi:</w:t>
      </w:r>
    </w:p>
    <w:p w14:paraId="1C2912AD" w14:textId="77777777" w:rsidR="00187933" w:rsidRPr="00B10C3D" w:rsidRDefault="00B10C3D" w:rsidP="00A65CA2">
      <w:pPr>
        <w:spacing w:line="276" w:lineRule="auto"/>
        <w:ind w:left="720"/>
        <w:jc w:val="both"/>
        <w:rPr>
          <w:rFonts w:ascii="Cambria" w:hAnsi="Cambria" w:cs="Calibri"/>
          <w:b/>
          <w:sz w:val="22"/>
          <w:szCs w:val="22"/>
        </w:rPr>
      </w:pPr>
      <w:r w:rsidRPr="00B10C3D">
        <w:rPr>
          <w:rFonts w:ascii="Cambria" w:hAnsi="Cambria" w:cs="Calibri"/>
          <w:b/>
          <w:i/>
          <w:sz w:val="22"/>
          <w:szCs w:val="22"/>
        </w:rPr>
        <w:t>……………………..</w:t>
      </w:r>
      <w:r w:rsidR="00187933" w:rsidRPr="00B10C3D">
        <w:rPr>
          <w:rFonts w:ascii="Cambria" w:hAnsi="Cambria" w:cs="Calibri"/>
          <w:b/>
          <w:sz w:val="22"/>
          <w:szCs w:val="22"/>
        </w:rPr>
        <w:t xml:space="preserve"> zł brutto </w:t>
      </w:r>
    </w:p>
    <w:p w14:paraId="6EBE3483" w14:textId="77777777" w:rsidR="00AC1B00" w:rsidRPr="00B10C3D" w:rsidRDefault="00AC1B00" w:rsidP="00A65CA2">
      <w:pPr>
        <w:ind w:left="720"/>
        <w:rPr>
          <w:rFonts w:ascii="Cambria" w:hAnsi="Cambria" w:cs="Calibri"/>
          <w:b/>
          <w:bCs/>
          <w:sz w:val="22"/>
          <w:szCs w:val="22"/>
        </w:rPr>
      </w:pPr>
      <w:r w:rsidRPr="00B10C3D">
        <w:rPr>
          <w:rFonts w:ascii="Cambria" w:hAnsi="Cambria" w:cs="Calibri"/>
          <w:b/>
          <w:bCs/>
          <w:sz w:val="22"/>
          <w:szCs w:val="22"/>
        </w:rPr>
        <w:t xml:space="preserve">słownie: </w:t>
      </w:r>
      <w:r w:rsidR="00B10C3D" w:rsidRPr="00B10C3D">
        <w:rPr>
          <w:rFonts w:ascii="Cambria" w:hAnsi="Cambria" w:cs="Calibri"/>
          <w:b/>
          <w:bCs/>
          <w:sz w:val="22"/>
          <w:szCs w:val="22"/>
        </w:rPr>
        <w:t>………………………</w:t>
      </w:r>
      <w:r w:rsidRPr="00B10C3D">
        <w:rPr>
          <w:rFonts w:ascii="Cambria" w:hAnsi="Cambria" w:cs="Calibri"/>
          <w:b/>
          <w:bCs/>
          <w:sz w:val="22"/>
          <w:szCs w:val="22"/>
        </w:rPr>
        <w:t xml:space="preserve"> zł brutto.</w:t>
      </w:r>
    </w:p>
    <w:p w14:paraId="11F1723D" w14:textId="77777777" w:rsidR="00C21C7C" w:rsidRPr="00064601" w:rsidRDefault="00EA5C4A" w:rsidP="00A65CA2">
      <w:pPr>
        <w:numPr>
          <w:ilvl w:val="0"/>
          <w:numId w:val="12"/>
        </w:numPr>
        <w:tabs>
          <w:tab w:val="num" w:pos="426"/>
        </w:tabs>
        <w:spacing w:line="276" w:lineRule="auto"/>
        <w:ind w:left="737"/>
        <w:jc w:val="both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Cena</w:t>
      </w:r>
      <w:r w:rsidR="00C21C7C" w:rsidRPr="00064601">
        <w:rPr>
          <w:rFonts w:ascii="Cambria" w:hAnsi="Cambria" w:cs="Calibri"/>
          <w:sz w:val="22"/>
          <w:szCs w:val="22"/>
        </w:rPr>
        <w:t xml:space="preserve"> </w:t>
      </w:r>
      <w:r w:rsidRPr="00064601">
        <w:rPr>
          <w:rFonts w:ascii="Cambria" w:hAnsi="Cambria" w:cs="Calibri"/>
          <w:sz w:val="22"/>
          <w:szCs w:val="22"/>
        </w:rPr>
        <w:t xml:space="preserve">wskazana </w:t>
      </w:r>
      <w:r w:rsidR="00C21C7C" w:rsidRPr="00064601">
        <w:rPr>
          <w:rFonts w:ascii="Cambria" w:hAnsi="Cambria" w:cs="Calibri"/>
          <w:sz w:val="22"/>
          <w:szCs w:val="22"/>
        </w:rPr>
        <w:t xml:space="preserve">w ust. 1 obejmuje </w:t>
      </w:r>
      <w:r w:rsidR="00AC1B00" w:rsidRPr="00064601">
        <w:rPr>
          <w:rFonts w:ascii="Cambria" w:hAnsi="Cambria" w:cs="Calibri"/>
          <w:sz w:val="22"/>
          <w:szCs w:val="22"/>
        </w:rPr>
        <w:t>wszystkie koszty</w:t>
      </w:r>
      <w:r w:rsidR="00C21C7C" w:rsidRPr="00064601">
        <w:rPr>
          <w:rFonts w:ascii="Cambria" w:hAnsi="Cambria" w:cs="Calibri"/>
          <w:sz w:val="22"/>
          <w:szCs w:val="22"/>
        </w:rPr>
        <w:t xml:space="preserve"> realizacji umowy, w</w:t>
      </w:r>
      <w:r w:rsidR="003F6DB8" w:rsidRPr="00064601">
        <w:rPr>
          <w:rFonts w:ascii="Cambria" w:hAnsi="Cambria" w:cs="Calibri"/>
          <w:sz w:val="22"/>
          <w:szCs w:val="22"/>
        </w:rPr>
        <w:t> </w:t>
      </w:r>
      <w:r w:rsidR="00C21C7C" w:rsidRPr="00064601">
        <w:rPr>
          <w:rFonts w:ascii="Cambria" w:hAnsi="Cambria" w:cs="Calibri"/>
          <w:sz w:val="22"/>
          <w:szCs w:val="22"/>
        </w:rPr>
        <w:t>szczególności koszty przedmiotu umowy, opakowania, transportu, gwarancji.</w:t>
      </w:r>
      <w:r w:rsidR="00AC1B00" w:rsidRPr="00064601">
        <w:rPr>
          <w:rFonts w:ascii="Cambria" w:hAnsi="Cambria" w:cs="Calibri"/>
          <w:sz w:val="22"/>
          <w:szCs w:val="22"/>
        </w:rPr>
        <w:t xml:space="preserve"> </w:t>
      </w:r>
    </w:p>
    <w:p w14:paraId="76B85052" w14:textId="77777777" w:rsidR="00C21C7C" w:rsidRPr="00064601" w:rsidRDefault="00C21C7C" w:rsidP="00A65CA2">
      <w:pPr>
        <w:numPr>
          <w:ilvl w:val="0"/>
          <w:numId w:val="12"/>
        </w:numPr>
        <w:spacing w:line="276" w:lineRule="auto"/>
        <w:ind w:left="737"/>
        <w:jc w:val="both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</w:t>
      </w:r>
      <w:r w:rsidR="009D6BD6" w:rsidRPr="00064601">
        <w:rPr>
          <w:rFonts w:ascii="Cambria" w:hAnsi="Cambria" w:cs="Calibri"/>
          <w:sz w:val="22"/>
          <w:szCs w:val="22"/>
        </w:rPr>
        <w:t>ynagrodzenie płatne będzie przez Zamawiającego na podstawie faktury VAT wystawionej przez Wykonawcę, na rachunek bankowy Wykonawcy wskazany na fakturze VAT.</w:t>
      </w:r>
    </w:p>
    <w:p w14:paraId="17EE428B" w14:textId="77777777" w:rsidR="009D6BD6" w:rsidRPr="00C9563F" w:rsidRDefault="009D6BD6" w:rsidP="00FD581D">
      <w:pPr>
        <w:numPr>
          <w:ilvl w:val="0"/>
          <w:numId w:val="12"/>
        </w:numPr>
        <w:spacing w:line="276" w:lineRule="auto"/>
        <w:ind w:left="737"/>
        <w:jc w:val="both"/>
        <w:rPr>
          <w:rFonts w:ascii="Cambria" w:hAnsi="Cambria" w:cs="Calibri"/>
          <w:b/>
          <w:strike/>
          <w:sz w:val="22"/>
          <w:szCs w:val="22"/>
        </w:rPr>
      </w:pPr>
      <w:r w:rsidRPr="00C9563F">
        <w:rPr>
          <w:rFonts w:ascii="Cambria" w:hAnsi="Cambria" w:cs="Calibri"/>
          <w:sz w:val="22"/>
          <w:szCs w:val="22"/>
        </w:rPr>
        <w:t>Podstawą do wystawienia przez Wykonawcę faktury VAT jest bezusterkowy protokół zdawczo–odbiorczy</w:t>
      </w:r>
      <w:r w:rsidR="00EA5C4A" w:rsidRPr="00C9563F">
        <w:rPr>
          <w:rFonts w:ascii="Cambria" w:hAnsi="Cambria" w:cs="Calibri"/>
          <w:sz w:val="22"/>
          <w:szCs w:val="22"/>
        </w:rPr>
        <w:t>,</w:t>
      </w:r>
      <w:r w:rsidRPr="00C9563F">
        <w:rPr>
          <w:rFonts w:ascii="Cambria" w:hAnsi="Cambria" w:cs="Calibri"/>
          <w:sz w:val="22"/>
          <w:szCs w:val="22"/>
        </w:rPr>
        <w:t xml:space="preserve"> </w:t>
      </w:r>
      <w:r w:rsidR="00EA5C4A" w:rsidRPr="00C9563F">
        <w:rPr>
          <w:rFonts w:ascii="Cambria" w:hAnsi="Cambria" w:cs="Calibri"/>
          <w:sz w:val="22"/>
          <w:szCs w:val="22"/>
        </w:rPr>
        <w:t>zatwierdzony i podpisany</w:t>
      </w:r>
      <w:r w:rsidRPr="00C9563F">
        <w:rPr>
          <w:rFonts w:ascii="Cambria" w:hAnsi="Cambria" w:cs="Calibri"/>
          <w:sz w:val="22"/>
          <w:szCs w:val="22"/>
        </w:rPr>
        <w:t xml:space="preserve"> przez obie Strony</w:t>
      </w:r>
      <w:r w:rsidR="00601C1A" w:rsidRPr="00C9563F">
        <w:rPr>
          <w:rFonts w:ascii="Cambria" w:hAnsi="Cambria" w:cs="Calibri"/>
          <w:sz w:val="22"/>
          <w:szCs w:val="22"/>
        </w:rPr>
        <w:t>, o którym mowa w § 3 niniejszej umowy.</w:t>
      </w:r>
    </w:p>
    <w:p w14:paraId="2A7B7F93" w14:textId="77777777" w:rsidR="00B10C3D" w:rsidRPr="00B10C3D" w:rsidRDefault="00B10C3D" w:rsidP="00FD581D">
      <w:pPr>
        <w:numPr>
          <w:ilvl w:val="0"/>
          <w:numId w:val="12"/>
        </w:numPr>
        <w:spacing w:line="276" w:lineRule="auto"/>
        <w:ind w:left="737"/>
        <w:jc w:val="both"/>
        <w:rPr>
          <w:rFonts w:ascii="Cambria" w:hAnsi="Cambria" w:cs="Calibri"/>
          <w:b/>
          <w:sz w:val="22"/>
          <w:szCs w:val="22"/>
        </w:rPr>
      </w:pPr>
      <w:r w:rsidRPr="00B10C3D">
        <w:rPr>
          <w:rFonts w:ascii="Cambria" w:hAnsi="Cambria" w:cs="Calibri"/>
          <w:sz w:val="22"/>
          <w:szCs w:val="22"/>
        </w:rPr>
        <w:t xml:space="preserve">Wykonawca zobowiązuje się doręczyć fakturę VAT bezpośrednio na adres mailowy Kancelarii Głównej: </w:t>
      </w:r>
      <w:r w:rsidRPr="00B10C3D">
        <w:rPr>
          <w:rFonts w:ascii="Cambria" w:hAnsi="Cambria" w:cs="Calibri"/>
          <w:b/>
          <w:sz w:val="22"/>
          <w:szCs w:val="22"/>
        </w:rPr>
        <w:t>kancelaria@umed.lodz.pl</w:t>
      </w:r>
      <w:r w:rsidRPr="00B10C3D">
        <w:rPr>
          <w:rFonts w:ascii="Cambria" w:hAnsi="Cambria" w:cs="Calibri"/>
          <w:sz w:val="22"/>
          <w:szCs w:val="22"/>
        </w:rPr>
        <w:t xml:space="preserve"> dla faktur elektronicznych w pdf lub na adres </w:t>
      </w:r>
      <w:r w:rsidRPr="00B10C3D">
        <w:rPr>
          <w:rFonts w:ascii="Cambria" w:hAnsi="Cambria" w:cs="Calibri"/>
          <w:b/>
          <w:sz w:val="22"/>
          <w:szCs w:val="22"/>
        </w:rPr>
        <w:t xml:space="preserve">Kancelarii </w:t>
      </w:r>
      <w:r w:rsidRPr="00B10C3D">
        <w:rPr>
          <w:rFonts w:ascii="Cambria" w:hAnsi="Cambria" w:cs="Calibri"/>
          <w:b/>
          <w:sz w:val="22"/>
          <w:szCs w:val="22"/>
        </w:rPr>
        <w:lastRenderedPageBreak/>
        <w:t>Głównej Al. Kościuszki 4, 90-419 Łódź</w:t>
      </w:r>
      <w:r w:rsidRPr="00B10C3D">
        <w:rPr>
          <w:rFonts w:ascii="Cambria" w:hAnsi="Cambria" w:cs="Calibri"/>
          <w:sz w:val="22"/>
          <w:szCs w:val="22"/>
        </w:rPr>
        <w:t xml:space="preserve"> dla faktur papierowych. Wraz z fakturą VAT Wykonawca zobowiązany jest przesłać kopię protokołu, o którym mowa w ust. 4. Zamawiający dopuszcza możliwość wystawienia faktury VAT bez podpisu osoby uprawnionej do wystawienia faktury ze strony Wykonawcy.</w:t>
      </w:r>
    </w:p>
    <w:p w14:paraId="5EDA0344" w14:textId="77777777" w:rsidR="00B10C3D" w:rsidRPr="00B10C3D" w:rsidRDefault="00B10C3D" w:rsidP="00FD581D">
      <w:pPr>
        <w:numPr>
          <w:ilvl w:val="0"/>
          <w:numId w:val="12"/>
        </w:numPr>
        <w:spacing w:line="276" w:lineRule="auto"/>
        <w:ind w:left="737"/>
        <w:jc w:val="both"/>
        <w:rPr>
          <w:rFonts w:ascii="Cambria" w:hAnsi="Cambria" w:cs="Calibri"/>
          <w:b/>
          <w:sz w:val="22"/>
          <w:szCs w:val="22"/>
        </w:rPr>
      </w:pPr>
      <w:r w:rsidRPr="00B10C3D">
        <w:rPr>
          <w:rFonts w:ascii="Cambria" w:hAnsi="Cambria" w:cs="Calibri"/>
          <w:sz w:val="22"/>
          <w:szCs w:val="22"/>
        </w:rPr>
        <w:t xml:space="preserve">Zapłata wynagrodzenia nastąpi z dołu w terminie do 30 dni od daty doręczenia faktury VAT w sposób wskazany w ust. 5 powyżej. Przy czym za dzień zapłaty uważa się dzień obciążenia rachunku bankowego Zamawiającego. </w:t>
      </w:r>
    </w:p>
    <w:p w14:paraId="6CBC31E0" w14:textId="77777777" w:rsidR="00EA5C4A" w:rsidRPr="00064601" w:rsidRDefault="00EA5C4A" w:rsidP="00FD581D">
      <w:pPr>
        <w:spacing w:line="276" w:lineRule="auto"/>
        <w:jc w:val="center"/>
        <w:rPr>
          <w:rFonts w:ascii="Cambria" w:hAnsi="Cambria" w:cs="Calibri"/>
          <w:color w:val="FF0000"/>
          <w:sz w:val="22"/>
          <w:szCs w:val="22"/>
        </w:rPr>
      </w:pPr>
    </w:p>
    <w:p w14:paraId="0AD246FA" w14:textId="77777777" w:rsidR="00C21C7C" w:rsidRPr="00064601" w:rsidRDefault="00C21C7C" w:rsidP="00A65CA2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§ 3</w:t>
      </w:r>
    </w:p>
    <w:p w14:paraId="3FF9AE2D" w14:textId="77777777" w:rsidR="00C21C7C" w:rsidRPr="00064601" w:rsidRDefault="00C21C7C" w:rsidP="00A65CA2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Termin dostawy i odbiór przedmiotu umowy</w:t>
      </w:r>
    </w:p>
    <w:p w14:paraId="689BC784" w14:textId="023DEE14" w:rsidR="00C21C7C" w:rsidRDefault="00C21C7C" w:rsidP="00A65CA2">
      <w:pPr>
        <w:numPr>
          <w:ilvl w:val="0"/>
          <w:numId w:val="13"/>
        </w:numPr>
        <w:spacing w:line="276" w:lineRule="auto"/>
        <w:ind w:left="714" w:hanging="357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 xml:space="preserve">Wykonawca zobowiązuje się do dostawy przedmiotu umowy bezpośrednio do miejsca wskazanego w § 1 ust. 2 w terminie </w:t>
      </w:r>
      <w:r w:rsidR="00380073" w:rsidRPr="00380073">
        <w:rPr>
          <w:rFonts w:ascii="Cambria" w:hAnsi="Cambria" w:cs="Calibri"/>
          <w:b/>
          <w:bCs/>
          <w:iCs/>
          <w:sz w:val="22"/>
          <w:szCs w:val="22"/>
        </w:rPr>
        <w:t>do 28.02.2026</w:t>
      </w:r>
      <w:r w:rsidR="00985077">
        <w:rPr>
          <w:rFonts w:ascii="Cambria" w:hAnsi="Cambria" w:cs="Calibri"/>
          <w:b/>
          <w:bCs/>
          <w:iCs/>
          <w:sz w:val="22"/>
          <w:szCs w:val="22"/>
        </w:rPr>
        <w:t xml:space="preserve">. </w:t>
      </w:r>
    </w:p>
    <w:p w14:paraId="3B42049F" w14:textId="77777777" w:rsidR="00B10C3D" w:rsidRPr="00B10C3D" w:rsidRDefault="00B10C3D" w:rsidP="00B10C3D">
      <w:pPr>
        <w:numPr>
          <w:ilvl w:val="0"/>
          <w:numId w:val="13"/>
        </w:numPr>
        <w:ind w:left="714" w:hanging="357"/>
        <w:jc w:val="both"/>
        <w:rPr>
          <w:rFonts w:ascii="Cambria" w:hAnsi="Cambria" w:cs="Calibri"/>
          <w:sz w:val="22"/>
          <w:szCs w:val="22"/>
        </w:rPr>
      </w:pPr>
      <w:r w:rsidRPr="00B10C3D">
        <w:rPr>
          <w:rFonts w:ascii="Cambria" w:hAnsi="Cambria" w:cs="Calibri"/>
          <w:sz w:val="22"/>
          <w:szCs w:val="22"/>
        </w:rPr>
        <w:t>Wykonawca dostarczy towar własnym środkiem transportu bądź za pośrednictwem profesjonalnej firmy transportowej na własny koszt i ryzyko. W przypadku powierzenia transportu osobom trzecim odpowiada za ich działania i zaniechania jak za działania i zaniechania własne.</w:t>
      </w:r>
    </w:p>
    <w:p w14:paraId="6EB8104A" w14:textId="77777777" w:rsidR="00601C1A" w:rsidRPr="00C9563F" w:rsidRDefault="00601C1A" w:rsidP="00C9563F">
      <w:pPr>
        <w:numPr>
          <w:ilvl w:val="0"/>
          <w:numId w:val="13"/>
        </w:numPr>
        <w:spacing w:line="276" w:lineRule="auto"/>
        <w:rPr>
          <w:rFonts w:ascii="Cambria" w:hAnsi="Cambria" w:cs="Calibri"/>
          <w:sz w:val="22"/>
          <w:szCs w:val="22"/>
        </w:rPr>
      </w:pPr>
      <w:r w:rsidRPr="00C9563F">
        <w:rPr>
          <w:rFonts w:ascii="Cambria" w:hAnsi="Cambria" w:cs="Calibri"/>
          <w:sz w:val="22"/>
          <w:szCs w:val="22"/>
        </w:rPr>
        <w:t>Wykonawca powiadomi Zamawiającego o gotowości do dostawy przedmiotu umowy.</w:t>
      </w:r>
    </w:p>
    <w:p w14:paraId="2655E07E" w14:textId="77777777" w:rsidR="00601C1A" w:rsidRPr="00C9563F" w:rsidRDefault="00601C1A" w:rsidP="00C9563F">
      <w:pPr>
        <w:numPr>
          <w:ilvl w:val="0"/>
          <w:numId w:val="13"/>
        </w:num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C9563F">
        <w:rPr>
          <w:rFonts w:ascii="Cambria" w:hAnsi="Cambria" w:cs="Calibri"/>
          <w:sz w:val="22"/>
          <w:szCs w:val="22"/>
        </w:rPr>
        <w:t>Odbiór przedmiotu umowy nastąpi przez Zamawiającego po dostawie, w terminie 7 dni od dnia zgłoszenia gotowości do odbioru. Najpóźniej w dniu dostawy Wykonawca przekaże Zamawiającemu na adres mailowy – aparatura@umed.lodz.pl instrukcję obsługi towaru w języku polskim, z zaznaczeniem w treści wiadomości jakiego towaru dotyczy instrukcja obsługi i w związku z realizacją jakiej umowy została przesłana.</w:t>
      </w:r>
    </w:p>
    <w:p w14:paraId="4792141F" w14:textId="0CDA4956" w:rsidR="00396D69" w:rsidRPr="00896C34" w:rsidRDefault="00396D69" w:rsidP="004E2E4B">
      <w:pPr>
        <w:numPr>
          <w:ilvl w:val="0"/>
          <w:numId w:val="13"/>
        </w:num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Odbioru przedmiotu umowy ze strony Zamawiającego dokona pracownik</w:t>
      </w:r>
      <w:r w:rsidR="0083292C" w:rsidRPr="00064601">
        <w:rPr>
          <w:rFonts w:ascii="Cambria" w:hAnsi="Cambria" w:cs="Calibri"/>
          <w:sz w:val="22"/>
          <w:szCs w:val="22"/>
        </w:rPr>
        <w:t xml:space="preserve"> jednostki określonej w § 1 ust. 2.</w:t>
      </w:r>
      <w:r w:rsidRPr="00064601">
        <w:rPr>
          <w:rFonts w:ascii="Cambria" w:hAnsi="Cambria" w:cs="Calibri"/>
          <w:sz w:val="22"/>
          <w:szCs w:val="22"/>
          <w:bdr w:val="none" w:sz="0" w:space="0" w:color="auto" w:frame="1"/>
        </w:rPr>
        <w:t xml:space="preserve"> </w:t>
      </w:r>
      <w:r w:rsidR="0083292C" w:rsidRPr="00064601">
        <w:rPr>
          <w:rFonts w:ascii="Cambria" w:hAnsi="Cambria" w:cs="Calibri"/>
          <w:sz w:val="22"/>
          <w:szCs w:val="22"/>
          <w:bdr w:val="none" w:sz="0" w:space="0" w:color="auto" w:frame="1"/>
        </w:rPr>
        <w:t>Wykonawca</w:t>
      </w:r>
      <w:r w:rsidRPr="00064601">
        <w:rPr>
          <w:rFonts w:ascii="Cambria" w:hAnsi="Cambria" w:cs="Calibri"/>
          <w:sz w:val="22"/>
          <w:szCs w:val="22"/>
          <w:bdr w:val="none" w:sz="0" w:space="0" w:color="auto" w:frame="1"/>
        </w:rPr>
        <w:t xml:space="preserve"> zobowiązany jest do skontaktowania się z </w:t>
      </w:r>
      <w:r w:rsidR="0083292C" w:rsidRPr="00064601">
        <w:rPr>
          <w:rFonts w:ascii="Cambria" w:hAnsi="Cambria" w:cs="Calibri"/>
          <w:sz w:val="22"/>
          <w:szCs w:val="22"/>
          <w:bdr w:val="none" w:sz="0" w:space="0" w:color="auto" w:frame="1"/>
        </w:rPr>
        <w:t xml:space="preserve">ww. </w:t>
      </w:r>
      <w:r w:rsidRPr="00064601">
        <w:rPr>
          <w:rFonts w:ascii="Cambria" w:hAnsi="Cambria" w:cs="Calibri"/>
          <w:sz w:val="22"/>
          <w:szCs w:val="22"/>
          <w:bdr w:val="none" w:sz="0" w:space="0" w:color="auto" w:frame="1"/>
        </w:rPr>
        <w:t>jednostką</w:t>
      </w:r>
      <w:r w:rsidRPr="00064601">
        <w:rPr>
          <w:rFonts w:ascii="Cambria" w:hAnsi="Cambria" w:cs="Calibri"/>
          <w:color w:val="000000"/>
          <w:sz w:val="22"/>
          <w:szCs w:val="22"/>
          <w:bdr w:val="none" w:sz="0" w:space="0" w:color="auto" w:frame="1"/>
        </w:rPr>
        <w:t xml:space="preserve"> w celu ustalenia szczegółów dostawy pod </w:t>
      </w:r>
      <w:r w:rsidRPr="00B10C3D">
        <w:rPr>
          <w:rFonts w:ascii="Cambria" w:hAnsi="Cambria" w:cs="Calibri"/>
          <w:color w:val="000000"/>
          <w:sz w:val="22"/>
          <w:szCs w:val="22"/>
          <w:bdr w:val="none" w:sz="0" w:space="0" w:color="auto" w:frame="1"/>
        </w:rPr>
        <w:t>nr tel.</w:t>
      </w:r>
      <w:r w:rsidR="0083292C" w:rsidRPr="00B10C3D">
        <w:rPr>
          <w:rFonts w:ascii="Cambria" w:hAnsi="Cambria" w:cs="Calibri"/>
          <w:color w:val="000000"/>
          <w:sz w:val="22"/>
          <w:szCs w:val="22"/>
          <w:bdr w:val="none" w:sz="0" w:space="0" w:color="auto" w:frame="1"/>
        </w:rPr>
        <w:t xml:space="preserve">: </w:t>
      </w:r>
      <w:r w:rsidR="00985077">
        <w:rPr>
          <w:rFonts w:ascii="Cambria" w:hAnsi="Cambria" w:cs="Calibri"/>
          <w:sz w:val="22"/>
          <w:szCs w:val="22"/>
          <w:bdr w:val="none" w:sz="0" w:space="0" w:color="auto" w:frame="1"/>
        </w:rPr>
        <w:t>785 911 550</w:t>
      </w:r>
      <w:r w:rsidR="004177BF">
        <w:rPr>
          <w:rFonts w:ascii="Cambria" w:hAnsi="Cambria" w:cs="Calibri"/>
          <w:sz w:val="22"/>
          <w:szCs w:val="22"/>
          <w:bdr w:val="none" w:sz="0" w:space="0" w:color="auto" w:frame="1"/>
        </w:rPr>
        <w:t xml:space="preserve"> lub e-mail:</w:t>
      </w:r>
      <w:r w:rsidR="004177BF">
        <w:rPr>
          <w:rFonts w:ascii="Cambria" w:hAnsi="Cambria" w:cs="Calibri"/>
          <w:sz w:val="22"/>
          <w:szCs w:val="22"/>
          <w:bdr w:val="none" w:sz="0" w:space="0" w:color="auto" w:frame="1"/>
        </w:rPr>
        <w:br/>
      </w:r>
      <w:r w:rsidR="00985077">
        <w:rPr>
          <w:rFonts w:ascii="Cambria" w:hAnsi="Cambria" w:cs="Calibri"/>
          <w:sz w:val="22"/>
          <w:szCs w:val="22"/>
          <w:bdr w:val="none" w:sz="0" w:space="0" w:color="auto" w:frame="1"/>
        </w:rPr>
        <w:t>justyna.cislo</w:t>
      </w:r>
      <w:r w:rsidR="004E2E4B" w:rsidRPr="004E2E4B">
        <w:rPr>
          <w:rFonts w:ascii="Cambria" w:hAnsi="Cambria" w:cs="Calibri"/>
          <w:sz w:val="22"/>
          <w:szCs w:val="22"/>
          <w:bdr w:val="none" w:sz="0" w:space="0" w:color="auto" w:frame="1"/>
        </w:rPr>
        <w:t>@umed.lodz.pl</w:t>
      </w:r>
    </w:p>
    <w:p w14:paraId="4A1AB4A4" w14:textId="77777777" w:rsidR="00896C34" w:rsidRPr="00C9563F" w:rsidRDefault="00896C34" w:rsidP="00896C34">
      <w:pPr>
        <w:numPr>
          <w:ilvl w:val="0"/>
          <w:numId w:val="13"/>
        </w:num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C9563F">
        <w:rPr>
          <w:rFonts w:ascii="Cambria" w:hAnsi="Cambria" w:cs="Calibri"/>
          <w:sz w:val="22"/>
          <w:szCs w:val="22"/>
        </w:rPr>
        <w:t>Jeżeli w toku czynności odbiorowych stwierdzone zostaną okoliczności uniemożliwiające dokonanie odbioru z przyczyn leżących po stronie Wykonawcy, Zamawiający przedstawi je Wykonawcy na piśmie w protokole odbioru. Do czasu usunięcia przeszkód w odbiorze Zamawiający przerwie czynności odbiorowe, a Wykonawca zobowiązany jest do niezwłocznego, usunięcia przeszkód w realizacji odbioru.</w:t>
      </w:r>
    </w:p>
    <w:p w14:paraId="7D90C713" w14:textId="77777777" w:rsidR="00896C34" w:rsidRPr="00C9563F" w:rsidRDefault="00896C34" w:rsidP="00896C34">
      <w:pPr>
        <w:numPr>
          <w:ilvl w:val="0"/>
          <w:numId w:val="13"/>
        </w:num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C9563F">
        <w:rPr>
          <w:rFonts w:ascii="Cambria" w:hAnsi="Cambria" w:cs="Calibri"/>
          <w:sz w:val="22"/>
          <w:szCs w:val="22"/>
        </w:rPr>
        <w:t>Po usunięciu przeszkód w realizacji odbioru Wykonawca ponownie zgłosi Zamawiającemu na piśmie gotowość do odbioru, a Zamawiający wznowi czynności odbiorowe.</w:t>
      </w:r>
    </w:p>
    <w:p w14:paraId="36321964" w14:textId="77777777" w:rsidR="00C21C7C" w:rsidRPr="00064601" w:rsidRDefault="00C21C7C" w:rsidP="00A65CA2">
      <w:pPr>
        <w:numPr>
          <w:ilvl w:val="0"/>
          <w:numId w:val="13"/>
        </w:num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C9563F">
        <w:rPr>
          <w:rFonts w:ascii="Cambria" w:hAnsi="Cambria" w:cs="Calibri"/>
          <w:sz w:val="22"/>
          <w:szCs w:val="22"/>
        </w:rPr>
        <w:t>Z odbioru przedmiotu umowy Strony sporządzą protokół zdawczo–odbiorczy,</w:t>
      </w:r>
      <w:r w:rsidR="00601C1A" w:rsidRPr="00C9563F">
        <w:rPr>
          <w:rFonts w:ascii="Cambria" w:hAnsi="Cambria" w:cs="Calibri"/>
          <w:sz w:val="22"/>
          <w:szCs w:val="22"/>
        </w:rPr>
        <w:t xml:space="preserve"> którego wzór stanowi Załącznik nr 3 do umowy, a</w:t>
      </w:r>
      <w:r w:rsidRPr="00C9563F">
        <w:rPr>
          <w:rFonts w:ascii="Cambria" w:hAnsi="Cambria" w:cs="Calibri"/>
          <w:sz w:val="22"/>
          <w:szCs w:val="22"/>
        </w:rPr>
        <w:t xml:space="preserve"> który musi</w:t>
      </w:r>
      <w:r w:rsidRPr="00064601">
        <w:rPr>
          <w:rFonts w:ascii="Cambria" w:hAnsi="Cambria" w:cs="Calibri"/>
          <w:sz w:val="22"/>
          <w:szCs w:val="22"/>
        </w:rPr>
        <w:t xml:space="preserve"> zawierać m.in. następujące informacje:</w:t>
      </w:r>
    </w:p>
    <w:p w14:paraId="3B04E3FA" w14:textId="77777777" w:rsidR="00C21C7C" w:rsidRPr="00064601" w:rsidRDefault="00C21C7C" w:rsidP="00A65CA2">
      <w:pPr>
        <w:numPr>
          <w:ilvl w:val="0"/>
          <w:numId w:val="15"/>
        </w:numPr>
        <w:spacing w:line="276" w:lineRule="auto"/>
        <w:ind w:left="1134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opis przedmiotu umowy</w:t>
      </w:r>
      <w:r w:rsidR="009D6BD6" w:rsidRPr="00064601">
        <w:rPr>
          <w:rFonts w:ascii="Cambria" w:hAnsi="Cambria" w:cs="Calibri"/>
          <w:sz w:val="22"/>
          <w:szCs w:val="22"/>
        </w:rPr>
        <w:t>;</w:t>
      </w:r>
    </w:p>
    <w:p w14:paraId="45AAAEB5" w14:textId="77777777" w:rsidR="009D6BD6" w:rsidRPr="00064601" w:rsidRDefault="009D6BD6" w:rsidP="00A65CA2">
      <w:pPr>
        <w:numPr>
          <w:ilvl w:val="0"/>
          <w:numId w:val="15"/>
        </w:numPr>
        <w:spacing w:line="276" w:lineRule="auto"/>
        <w:ind w:left="1134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cenę;</w:t>
      </w:r>
    </w:p>
    <w:p w14:paraId="3FFD3B22" w14:textId="77777777" w:rsidR="00C21C7C" w:rsidRPr="00064601" w:rsidRDefault="00C21C7C" w:rsidP="00A65CA2">
      <w:pPr>
        <w:numPr>
          <w:ilvl w:val="0"/>
          <w:numId w:val="15"/>
        </w:numPr>
        <w:spacing w:line="276" w:lineRule="auto"/>
        <w:ind w:left="1134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 xml:space="preserve">wykaz dostarczonych dokumentów tj. </w:t>
      </w:r>
      <w:r w:rsidR="009D6BD6" w:rsidRPr="00064601">
        <w:rPr>
          <w:rFonts w:ascii="Cambria" w:hAnsi="Cambria" w:cs="Calibri"/>
          <w:sz w:val="22"/>
          <w:szCs w:val="22"/>
        </w:rPr>
        <w:t xml:space="preserve">karty gwarancyjne, w tym karty gwarancyjne producenta, </w:t>
      </w:r>
      <w:r w:rsidRPr="00064601">
        <w:rPr>
          <w:rFonts w:ascii="Cambria" w:hAnsi="Cambria" w:cs="Calibri"/>
          <w:sz w:val="22"/>
          <w:szCs w:val="22"/>
        </w:rPr>
        <w:t>atesty/certyfikaty itp.</w:t>
      </w:r>
      <w:r w:rsidR="009D6BD6" w:rsidRPr="00064601">
        <w:rPr>
          <w:rFonts w:ascii="Cambria" w:hAnsi="Cambria" w:cs="Calibri"/>
          <w:sz w:val="22"/>
          <w:szCs w:val="22"/>
        </w:rPr>
        <w:t>;</w:t>
      </w:r>
    </w:p>
    <w:p w14:paraId="70D257F9" w14:textId="77777777" w:rsidR="00B46AED" w:rsidRPr="00064601" w:rsidRDefault="00B46AED" w:rsidP="00A65CA2">
      <w:pPr>
        <w:numPr>
          <w:ilvl w:val="0"/>
          <w:numId w:val="15"/>
        </w:numPr>
        <w:spacing w:line="276" w:lineRule="auto"/>
        <w:ind w:left="1134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potwierdzenie przeprowadzonego instruktażu i szkolenia w zakresie użytkowania przedmiotu umowy.</w:t>
      </w:r>
    </w:p>
    <w:p w14:paraId="5085D661" w14:textId="77777777" w:rsidR="000E2E26" w:rsidRPr="00064601" w:rsidRDefault="000E2E26" w:rsidP="00A65CA2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§ 4</w:t>
      </w:r>
    </w:p>
    <w:p w14:paraId="397E28DF" w14:textId="77777777" w:rsidR="000E2E26" w:rsidRPr="00064601" w:rsidRDefault="000E2E26" w:rsidP="00A65CA2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Gwarancja</w:t>
      </w:r>
    </w:p>
    <w:p w14:paraId="37F2C07D" w14:textId="77777777" w:rsidR="000E2E26" w:rsidRPr="00C154E0" w:rsidRDefault="000E2E26" w:rsidP="00A65CA2">
      <w:pPr>
        <w:numPr>
          <w:ilvl w:val="0"/>
          <w:numId w:val="16"/>
        </w:numPr>
        <w:spacing w:line="276" w:lineRule="auto"/>
        <w:ind w:left="714" w:hanging="357"/>
        <w:jc w:val="both"/>
        <w:rPr>
          <w:rFonts w:ascii="Cambria" w:hAnsi="Cambria" w:cs="Calibri"/>
          <w:iCs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Wykonawca udziela na dostarczony przedmiot umowy</w:t>
      </w:r>
      <w:r w:rsidR="001F03A6" w:rsidRPr="00064601">
        <w:rPr>
          <w:rFonts w:ascii="Cambria" w:hAnsi="Cambria" w:cs="Calibri"/>
          <w:sz w:val="22"/>
          <w:szCs w:val="22"/>
        </w:rPr>
        <w:t xml:space="preserve"> gwarancji na okres</w:t>
      </w:r>
      <w:r w:rsidR="001F03A6" w:rsidRPr="00064601">
        <w:rPr>
          <w:rFonts w:ascii="Cambria" w:hAnsi="Cambria" w:cs="Calibri"/>
          <w:bCs/>
          <w:sz w:val="22"/>
          <w:szCs w:val="22"/>
        </w:rPr>
        <w:t xml:space="preserve"> </w:t>
      </w:r>
      <w:r w:rsidR="00B10C3D" w:rsidRPr="00C154E0">
        <w:rPr>
          <w:rFonts w:ascii="Cambria" w:hAnsi="Cambria" w:cs="Calibri"/>
          <w:b/>
          <w:bCs/>
          <w:i/>
          <w:sz w:val="22"/>
          <w:szCs w:val="22"/>
        </w:rPr>
        <w:t>…………………..</w:t>
      </w:r>
      <w:r w:rsidR="001F03A6" w:rsidRPr="00C154E0">
        <w:rPr>
          <w:rFonts w:ascii="Cambria" w:hAnsi="Cambria" w:cs="Calibri"/>
          <w:sz w:val="22"/>
          <w:szCs w:val="22"/>
        </w:rPr>
        <w:t>miesięcy</w:t>
      </w:r>
      <w:r w:rsidRPr="00C154E0">
        <w:rPr>
          <w:rFonts w:ascii="Cambria" w:hAnsi="Cambria" w:cs="Calibri"/>
          <w:sz w:val="22"/>
          <w:szCs w:val="22"/>
        </w:rPr>
        <w:t xml:space="preserve">, liczonej od daty podpisania bezusterkowego protokołu zdawczo-odbiorczego, o którym mowa w § 3 ust. 3 umowy. Wykonawca oświadcza także, że przedmiot umowy objęty jest </w:t>
      </w:r>
      <w:r w:rsidR="001F03A6" w:rsidRPr="00C154E0">
        <w:rPr>
          <w:rFonts w:ascii="Cambria" w:hAnsi="Cambria" w:cs="Calibri"/>
          <w:bCs/>
          <w:sz w:val="22"/>
          <w:szCs w:val="22"/>
        </w:rPr>
        <w:t>gwarancją producenta wystawioną na okres:</w:t>
      </w:r>
      <w:r w:rsidR="001F03A6" w:rsidRPr="00C154E0">
        <w:rPr>
          <w:rFonts w:ascii="Cambria" w:hAnsi="Cambria" w:cs="Calibri"/>
          <w:b/>
          <w:i/>
          <w:sz w:val="22"/>
          <w:szCs w:val="22"/>
        </w:rPr>
        <w:t xml:space="preserve"> </w:t>
      </w:r>
      <w:r w:rsidR="00C154E0" w:rsidRPr="00C154E0">
        <w:rPr>
          <w:rFonts w:ascii="Cambria" w:hAnsi="Cambria" w:cs="Calibri"/>
          <w:b/>
          <w:bCs/>
          <w:i/>
          <w:sz w:val="22"/>
          <w:szCs w:val="22"/>
        </w:rPr>
        <w:t>…………………….</w:t>
      </w:r>
      <w:r w:rsidR="001F03A6" w:rsidRPr="00C154E0">
        <w:rPr>
          <w:rFonts w:ascii="Cambria" w:hAnsi="Cambria" w:cs="Calibri"/>
          <w:b/>
          <w:bCs/>
          <w:i/>
          <w:sz w:val="22"/>
          <w:szCs w:val="22"/>
        </w:rPr>
        <w:t xml:space="preserve"> </w:t>
      </w:r>
      <w:r w:rsidR="001F03A6" w:rsidRPr="00C154E0">
        <w:rPr>
          <w:rFonts w:ascii="Cambria" w:hAnsi="Cambria" w:cs="Calibri"/>
          <w:iCs/>
          <w:sz w:val="22"/>
          <w:szCs w:val="22"/>
        </w:rPr>
        <w:t>miesięcy</w:t>
      </w:r>
      <w:r w:rsidRPr="00C154E0">
        <w:rPr>
          <w:rFonts w:ascii="Cambria" w:hAnsi="Cambria" w:cs="Calibri"/>
          <w:iCs/>
          <w:sz w:val="22"/>
          <w:szCs w:val="22"/>
        </w:rPr>
        <w:t>.</w:t>
      </w:r>
    </w:p>
    <w:p w14:paraId="76CF4E34" w14:textId="77777777" w:rsidR="00F0642B" w:rsidRPr="00C154E0" w:rsidRDefault="009D6BD6" w:rsidP="00A65CA2">
      <w:pPr>
        <w:spacing w:line="276" w:lineRule="auto"/>
        <w:ind w:left="720"/>
        <w:jc w:val="both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lastRenderedPageBreak/>
        <w:t xml:space="preserve">Udzielenie gwarancji nie wyłącza uprawnień Zamawiającego z tytułu rękojmi za wady rzeczy sprzedanej określonej przepisami Kodeksu </w:t>
      </w:r>
      <w:r w:rsidR="001F03A6" w:rsidRPr="00C154E0">
        <w:rPr>
          <w:rFonts w:ascii="Cambria" w:hAnsi="Cambria" w:cs="Calibri"/>
          <w:sz w:val="22"/>
          <w:szCs w:val="22"/>
        </w:rPr>
        <w:t>c</w:t>
      </w:r>
      <w:r w:rsidRPr="00C154E0">
        <w:rPr>
          <w:rFonts w:ascii="Cambria" w:hAnsi="Cambria" w:cs="Calibri"/>
          <w:sz w:val="22"/>
          <w:szCs w:val="22"/>
        </w:rPr>
        <w:t>ywilnego.</w:t>
      </w:r>
    </w:p>
    <w:p w14:paraId="09F81615" w14:textId="77777777" w:rsidR="00F0642B" w:rsidRPr="00C154E0" w:rsidRDefault="00F0642B" w:rsidP="00A65CA2">
      <w:pPr>
        <w:numPr>
          <w:ilvl w:val="0"/>
          <w:numId w:val="23"/>
        </w:numPr>
        <w:spacing w:line="276" w:lineRule="auto"/>
        <w:ind w:left="709"/>
        <w:jc w:val="both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>Gwarancja obejmuje wszelkie opłaty gwarancyjne, w szczególności koszty naprawy, dojazdu, części zamiennych, a także części zużywalnych. W przypadku, gdy zgodnie z gwarancją udzieloną przez Wykonawcę urządzenie wymagać będzie okresowych przeglądów serwisowych, wszelkie czynności i koszty związane z ich przeprowadzeniem objęte są wynagrodzeniem, o którym mowa w § 2 ust. 1 niniejszej umowy. Ostatni przegląd okresowy odbędzie się nie wcześniej niż 30 dni przed końcem gwarancji.</w:t>
      </w:r>
    </w:p>
    <w:p w14:paraId="0D73DA68" w14:textId="77777777" w:rsidR="00220ABB" w:rsidRPr="00064601" w:rsidRDefault="00F0642B" w:rsidP="00A65CA2">
      <w:pPr>
        <w:numPr>
          <w:ilvl w:val="0"/>
          <w:numId w:val="23"/>
        </w:numPr>
        <w:spacing w:line="276" w:lineRule="auto"/>
        <w:ind w:left="709"/>
        <w:jc w:val="both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 xml:space="preserve">W ramach tak rozumianej gwarancji, Wykonawca zobowiązany będzie do usuwania, na swój wyłączny koszt, wszelkich wad niepowstałych z winy użytkowników przedmiotu niniejszej umowy. Wady </w:t>
      </w:r>
      <w:r w:rsidR="00220ABB" w:rsidRPr="00C154E0">
        <w:rPr>
          <w:rFonts w:ascii="Cambria" w:hAnsi="Cambria" w:cs="Calibri"/>
          <w:sz w:val="22"/>
          <w:szCs w:val="22"/>
        </w:rPr>
        <w:t xml:space="preserve">będą </w:t>
      </w:r>
      <w:r w:rsidRPr="00C154E0">
        <w:rPr>
          <w:rFonts w:ascii="Cambria" w:hAnsi="Cambria" w:cs="Calibri"/>
          <w:sz w:val="22"/>
          <w:szCs w:val="22"/>
        </w:rPr>
        <w:t>zgłasza</w:t>
      </w:r>
      <w:r w:rsidR="00220ABB" w:rsidRPr="00C154E0">
        <w:rPr>
          <w:rFonts w:ascii="Cambria" w:hAnsi="Cambria" w:cs="Calibri"/>
          <w:sz w:val="22"/>
          <w:szCs w:val="22"/>
        </w:rPr>
        <w:t xml:space="preserve">ne </w:t>
      </w:r>
      <w:r w:rsidRPr="00C154E0">
        <w:rPr>
          <w:rFonts w:ascii="Cambria" w:hAnsi="Cambria" w:cs="Calibri"/>
          <w:sz w:val="22"/>
          <w:szCs w:val="22"/>
        </w:rPr>
        <w:t xml:space="preserve">Wykonawcy za pośrednictwem </w:t>
      </w:r>
      <w:r w:rsidRPr="00C154E0">
        <w:rPr>
          <w:rFonts w:ascii="Cambria" w:hAnsi="Cambria" w:cs="Calibri"/>
          <w:b/>
          <w:bCs/>
          <w:sz w:val="22"/>
          <w:szCs w:val="22"/>
        </w:rPr>
        <w:t>poczty e-mail na adres</w:t>
      </w:r>
      <w:r w:rsidRPr="00C154E0">
        <w:rPr>
          <w:rFonts w:ascii="Cambria" w:hAnsi="Cambria" w:cs="Calibri"/>
          <w:sz w:val="22"/>
          <w:szCs w:val="22"/>
        </w:rPr>
        <w:t xml:space="preserve">: </w:t>
      </w:r>
      <w:r w:rsidR="00C154E0" w:rsidRPr="00C154E0">
        <w:rPr>
          <w:rFonts w:ascii="Cambria" w:hAnsi="Cambria" w:cs="Calibri"/>
          <w:b/>
          <w:iCs/>
          <w:sz w:val="22"/>
          <w:szCs w:val="22"/>
        </w:rPr>
        <w:t>………………………………</w:t>
      </w:r>
      <w:r w:rsidR="00A01576" w:rsidRPr="00C154E0">
        <w:rPr>
          <w:rFonts w:ascii="Cambria" w:hAnsi="Cambria" w:cs="Calibri"/>
          <w:b/>
          <w:iCs/>
          <w:color w:val="0070C0"/>
          <w:sz w:val="22"/>
          <w:szCs w:val="22"/>
        </w:rPr>
        <w:t xml:space="preserve"> </w:t>
      </w:r>
      <w:r w:rsidR="00220ABB" w:rsidRPr="00064601">
        <w:rPr>
          <w:rFonts w:ascii="Cambria" w:hAnsi="Cambria" w:cs="Calibri"/>
          <w:bCs/>
          <w:iCs/>
          <w:sz w:val="22"/>
          <w:szCs w:val="22"/>
        </w:rPr>
        <w:t xml:space="preserve">oraz </w:t>
      </w:r>
      <w:r w:rsidRPr="00064601">
        <w:rPr>
          <w:rFonts w:ascii="Cambria" w:hAnsi="Cambria" w:cs="Calibri"/>
          <w:sz w:val="22"/>
          <w:szCs w:val="22"/>
        </w:rPr>
        <w:t xml:space="preserve">będą usuwane przez niego niezwłocznie, nie </w:t>
      </w:r>
      <w:r w:rsidR="00220ABB" w:rsidRPr="00064601">
        <w:rPr>
          <w:rFonts w:ascii="Cambria" w:hAnsi="Cambria" w:cs="Calibri"/>
          <w:sz w:val="22"/>
          <w:szCs w:val="22"/>
        </w:rPr>
        <w:t>później</w:t>
      </w:r>
      <w:r w:rsidRPr="00064601">
        <w:rPr>
          <w:rFonts w:ascii="Cambria" w:hAnsi="Cambria" w:cs="Calibri"/>
          <w:sz w:val="22"/>
          <w:szCs w:val="22"/>
        </w:rPr>
        <w:t xml:space="preserve"> niż w terminie 14 dni roboczych od momentu dokonania zgłoszenia, przy czym Wykonawca zobowiązuje się do podjęcia działań zmierzających do weryfikacj</w:t>
      </w:r>
      <w:r w:rsidR="00220ABB" w:rsidRPr="00064601">
        <w:rPr>
          <w:rFonts w:ascii="Cambria" w:hAnsi="Cambria" w:cs="Calibri"/>
          <w:sz w:val="22"/>
          <w:szCs w:val="22"/>
        </w:rPr>
        <w:t>i</w:t>
      </w:r>
      <w:r w:rsidRPr="00064601">
        <w:rPr>
          <w:rFonts w:ascii="Cambria" w:hAnsi="Cambria" w:cs="Calibri"/>
          <w:sz w:val="22"/>
          <w:szCs w:val="22"/>
        </w:rPr>
        <w:t xml:space="preserve"> zgłoszonych mu wad w ciągu 48 godzin licząc od momentu dokonanego zgłoszenia. W ciągu 24 godzin od momentu zakończenia przez Wykonawcę weryfikacji zgłoszonych mu wad, ma on obowiązek poinformow</w:t>
      </w:r>
      <w:r w:rsidR="00220ABB" w:rsidRPr="00064601">
        <w:rPr>
          <w:rFonts w:ascii="Cambria" w:hAnsi="Cambria" w:cs="Calibri"/>
          <w:sz w:val="22"/>
          <w:szCs w:val="22"/>
        </w:rPr>
        <w:t>ać</w:t>
      </w:r>
      <w:r w:rsidRPr="00064601">
        <w:rPr>
          <w:rFonts w:ascii="Cambria" w:hAnsi="Cambria" w:cs="Calibri"/>
          <w:sz w:val="22"/>
          <w:szCs w:val="22"/>
        </w:rPr>
        <w:t xml:space="preserve"> Zamawiającego na</w:t>
      </w:r>
      <w:r w:rsidRPr="00064601">
        <w:rPr>
          <w:rFonts w:ascii="Cambria" w:hAnsi="Cambria" w:cs="Calibri"/>
          <w:b/>
          <w:sz w:val="22"/>
          <w:szCs w:val="22"/>
        </w:rPr>
        <w:t xml:space="preserve"> adres</w:t>
      </w:r>
      <w:r w:rsidR="00220ABB" w:rsidRPr="00064601">
        <w:rPr>
          <w:rFonts w:ascii="Cambria" w:hAnsi="Cambria" w:cs="Calibri"/>
          <w:b/>
          <w:sz w:val="22"/>
          <w:szCs w:val="22"/>
        </w:rPr>
        <w:t xml:space="preserve"> e-mail</w:t>
      </w:r>
      <w:r w:rsidRPr="00064601">
        <w:rPr>
          <w:rFonts w:ascii="Cambria" w:hAnsi="Cambria" w:cs="Calibri"/>
          <w:b/>
          <w:sz w:val="22"/>
          <w:szCs w:val="22"/>
        </w:rPr>
        <w:t>:</w:t>
      </w:r>
      <w:r w:rsidR="001307D8" w:rsidRPr="00064601">
        <w:rPr>
          <w:rFonts w:ascii="Cambria" w:hAnsi="Cambria" w:cs="Calibri"/>
          <w:b/>
          <w:sz w:val="22"/>
          <w:szCs w:val="22"/>
        </w:rPr>
        <w:t xml:space="preserve"> </w:t>
      </w:r>
      <w:r w:rsidRPr="00064601">
        <w:rPr>
          <w:rFonts w:ascii="Cambria" w:hAnsi="Cambria" w:cs="Calibri"/>
          <w:sz w:val="22"/>
          <w:szCs w:val="22"/>
          <w:u w:val="single"/>
        </w:rPr>
        <w:t>aparatura@umed.lodz.pl</w:t>
      </w:r>
      <w:r w:rsidRPr="00064601">
        <w:rPr>
          <w:rFonts w:ascii="Cambria" w:hAnsi="Cambria" w:cs="Calibri"/>
          <w:sz w:val="22"/>
          <w:szCs w:val="22"/>
        </w:rPr>
        <w:t xml:space="preserve"> o </w:t>
      </w:r>
      <w:r w:rsidR="00220ABB" w:rsidRPr="00064601">
        <w:rPr>
          <w:rFonts w:ascii="Cambria" w:hAnsi="Cambria" w:cs="Calibri"/>
          <w:sz w:val="22"/>
          <w:szCs w:val="22"/>
        </w:rPr>
        <w:t>przewidywanym terminie</w:t>
      </w:r>
      <w:r w:rsidRPr="00064601">
        <w:rPr>
          <w:rFonts w:ascii="Cambria" w:hAnsi="Cambria" w:cs="Calibri"/>
          <w:sz w:val="22"/>
          <w:szCs w:val="22"/>
        </w:rPr>
        <w:t xml:space="preserve"> usunięcia tych wad. Czas naprawy każdorazowo wydłuża okres gwarancji.</w:t>
      </w:r>
    </w:p>
    <w:p w14:paraId="308E72CB" w14:textId="77777777" w:rsidR="00F0642B" w:rsidRPr="00064601" w:rsidRDefault="00F0642B" w:rsidP="00A65CA2">
      <w:pPr>
        <w:numPr>
          <w:ilvl w:val="0"/>
          <w:numId w:val="23"/>
        </w:numPr>
        <w:spacing w:line="276" w:lineRule="auto"/>
        <w:ind w:left="709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 xml:space="preserve">Wykonawca zobowiązany jest do </w:t>
      </w:r>
      <w:r w:rsidR="00220ABB" w:rsidRPr="00064601">
        <w:rPr>
          <w:rFonts w:ascii="Cambria" w:hAnsi="Cambria" w:cs="Calibri"/>
          <w:sz w:val="22"/>
          <w:szCs w:val="22"/>
        </w:rPr>
        <w:t xml:space="preserve">usunięcia wady </w:t>
      </w:r>
      <w:r w:rsidRPr="00064601">
        <w:rPr>
          <w:rFonts w:ascii="Cambria" w:hAnsi="Cambria" w:cs="Calibri"/>
          <w:sz w:val="22"/>
          <w:szCs w:val="22"/>
        </w:rPr>
        <w:t>w miejscu znajdowania się przedmiotu zamówienia, a w przypadku konieczności realizowania naprawy poza miejscem znajdowania się przedmiotu zamówienia odebrać przedmiot zamówienia na własny koszt z miejsca jego zamontowania, przy czym dopuszcza się wysyłkę na koszt Wykonawcy</w:t>
      </w:r>
      <w:r w:rsidR="00220ABB" w:rsidRPr="00064601">
        <w:rPr>
          <w:rFonts w:ascii="Cambria" w:hAnsi="Cambria" w:cs="Calibri"/>
          <w:sz w:val="22"/>
          <w:szCs w:val="22"/>
        </w:rPr>
        <w:t>,</w:t>
      </w:r>
      <w:r w:rsidRPr="00064601">
        <w:rPr>
          <w:rFonts w:ascii="Cambria" w:hAnsi="Cambria" w:cs="Calibri"/>
          <w:sz w:val="22"/>
          <w:szCs w:val="22"/>
        </w:rPr>
        <w:t xml:space="preserve"> po uprzednim uzgodnieniu przez Strony sposobu jej realizacji.</w:t>
      </w:r>
    </w:p>
    <w:p w14:paraId="63D69343" w14:textId="77777777" w:rsidR="00F0642B" w:rsidRPr="00064601" w:rsidRDefault="00F0642B" w:rsidP="00A65CA2">
      <w:pPr>
        <w:numPr>
          <w:ilvl w:val="0"/>
          <w:numId w:val="23"/>
        </w:numPr>
        <w:spacing w:line="276" w:lineRule="auto"/>
        <w:ind w:left="709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 sytuacji, gdy naprawa potrwa dłużej niż 14 dni roboczych Zamawiając</w:t>
      </w:r>
      <w:r w:rsidR="00220ABB" w:rsidRPr="00064601">
        <w:rPr>
          <w:rFonts w:ascii="Cambria" w:hAnsi="Cambria" w:cs="Calibri"/>
          <w:sz w:val="22"/>
          <w:szCs w:val="22"/>
        </w:rPr>
        <w:t>emu</w:t>
      </w:r>
      <w:r w:rsidRPr="00064601">
        <w:rPr>
          <w:rFonts w:ascii="Cambria" w:hAnsi="Cambria" w:cs="Calibri"/>
          <w:sz w:val="22"/>
          <w:szCs w:val="22"/>
        </w:rPr>
        <w:t xml:space="preserve"> </w:t>
      </w:r>
      <w:r w:rsidR="00220ABB" w:rsidRPr="00064601">
        <w:rPr>
          <w:rFonts w:ascii="Cambria" w:hAnsi="Cambria" w:cs="Calibri"/>
          <w:sz w:val="22"/>
          <w:szCs w:val="22"/>
        </w:rPr>
        <w:t xml:space="preserve">przysługuje urządzenie zastępcze zapewnione przez Wykonawcę, </w:t>
      </w:r>
      <w:r w:rsidRPr="00064601">
        <w:rPr>
          <w:rFonts w:ascii="Cambria" w:hAnsi="Cambria" w:cs="Calibri"/>
          <w:sz w:val="22"/>
          <w:szCs w:val="22"/>
        </w:rPr>
        <w:t>na czas dalszej naprawy. Zapewnienie urządzenia zastępczego następuje na wyłączny koszt Wykonawcy.</w:t>
      </w:r>
    </w:p>
    <w:p w14:paraId="39DC500D" w14:textId="77777777" w:rsidR="00F0642B" w:rsidRPr="00064601" w:rsidRDefault="00F0642B" w:rsidP="00A65CA2">
      <w:pPr>
        <w:numPr>
          <w:ilvl w:val="0"/>
          <w:numId w:val="23"/>
        </w:numPr>
        <w:spacing w:line="276" w:lineRule="auto"/>
        <w:ind w:left="709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 przypadku braku możliwości usunięcia wad Zamawiający może:</w:t>
      </w:r>
    </w:p>
    <w:p w14:paraId="53F7CCFA" w14:textId="77777777" w:rsidR="00F0642B" w:rsidRPr="00064601" w:rsidRDefault="00F0642B" w:rsidP="0031039D">
      <w:pPr>
        <w:numPr>
          <w:ilvl w:val="0"/>
          <w:numId w:val="35"/>
        </w:numPr>
        <w:tabs>
          <w:tab w:val="clear" w:pos="648"/>
        </w:tabs>
        <w:spacing w:line="276" w:lineRule="auto"/>
        <w:ind w:left="1134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żądać wymiany przedmiotu zamówienia na nowy, wolny od wad, taki sam lub o takich samych parametrach;</w:t>
      </w:r>
    </w:p>
    <w:p w14:paraId="647F6CE2" w14:textId="77777777" w:rsidR="00F0642B" w:rsidRPr="00064601" w:rsidRDefault="00F0642B" w:rsidP="0031039D">
      <w:pPr>
        <w:numPr>
          <w:ilvl w:val="0"/>
          <w:numId w:val="35"/>
        </w:numPr>
        <w:tabs>
          <w:tab w:val="clear" w:pos="648"/>
        </w:tabs>
        <w:spacing w:line="276" w:lineRule="auto"/>
        <w:ind w:left="1134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żądać obniżenia wynagrodzenia;</w:t>
      </w:r>
    </w:p>
    <w:p w14:paraId="078100AF" w14:textId="77777777" w:rsidR="00F0642B" w:rsidRPr="00064601" w:rsidRDefault="00F0642B" w:rsidP="0031039D">
      <w:pPr>
        <w:numPr>
          <w:ilvl w:val="0"/>
          <w:numId w:val="35"/>
        </w:numPr>
        <w:tabs>
          <w:tab w:val="clear" w:pos="648"/>
        </w:tabs>
        <w:spacing w:line="276" w:lineRule="auto"/>
        <w:ind w:left="1134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odstąpić od umowy.</w:t>
      </w:r>
    </w:p>
    <w:p w14:paraId="7B03E03C" w14:textId="77777777" w:rsidR="00601C1A" w:rsidRPr="00C9563F" w:rsidRDefault="00F0642B" w:rsidP="00601C1A">
      <w:pPr>
        <w:numPr>
          <w:ilvl w:val="0"/>
          <w:numId w:val="23"/>
        </w:numPr>
        <w:spacing w:line="276" w:lineRule="auto"/>
        <w:ind w:left="709"/>
        <w:jc w:val="both"/>
        <w:rPr>
          <w:rFonts w:ascii="Cambria" w:hAnsi="Cambria" w:cs="Calibri"/>
          <w:strike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Okres gwarancji, o którym mowa w ust. 1</w:t>
      </w:r>
      <w:r w:rsidR="002F799D" w:rsidRPr="00064601">
        <w:rPr>
          <w:rFonts w:ascii="Cambria" w:hAnsi="Cambria" w:cs="Calibri"/>
          <w:sz w:val="22"/>
          <w:szCs w:val="22"/>
        </w:rPr>
        <w:t xml:space="preserve">, </w:t>
      </w:r>
      <w:r w:rsidRPr="00064601">
        <w:rPr>
          <w:rFonts w:ascii="Cambria" w:hAnsi="Cambria" w:cs="Calibri"/>
          <w:sz w:val="22"/>
          <w:szCs w:val="22"/>
        </w:rPr>
        <w:t>ulega każdorazowemu przedłużeniu o</w:t>
      </w:r>
      <w:r w:rsidR="00997195" w:rsidRPr="00064601">
        <w:rPr>
          <w:rFonts w:ascii="Cambria" w:hAnsi="Cambria" w:cs="Calibri"/>
          <w:sz w:val="22"/>
          <w:szCs w:val="22"/>
        </w:rPr>
        <w:t> </w:t>
      </w:r>
      <w:r w:rsidRPr="00064601">
        <w:rPr>
          <w:rFonts w:ascii="Cambria" w:hAnsi="Cambria" w:cs="Calibri"/>
          <w:sz w:val="22"/>
          <w:szCs w:val="22"/>
        </w:rPr>
        <w:t xml:space="preserve"> okres </w:t>
      </w:r>
      <w:r w:rsidRPr="00C9563F">
        <w:rPr>
          <w:rFonts w:ascii="Cambria" w:hAnsi="Cambria" w:cs="Calibri"/>
          <w:sz w:val="22"/>
          <w:szCs w:val="22"/>
        </w:rPr>
        <w:t>niesprawności przedmiotu umowy</w:t>
      </w:r>
      <w:r w:rsidR="002F799D" w:rsidRPr="00C9563F">
        <w:rPr>
          <w:rFonts w:ascii="Cambria" w:hAnsi="Cambria" w:cs="Calibri"/>
          <w:sz w:val="22"/>
          <w:szCs w:val="22"/>
        </w:rPr>
        <w:t>,</w:t>
      </w:r>
      <w:r w:rsidRPr="00C9563F">
        <w:rPr>
          <w:rFonts w:ascii="Cambria" w:hAnsi="Cambria" w:cs="Calibri"/>
          <w:sz w:val="22"/>
          <w:szCs w:val="22"/>
        </w:rPr>
        <w:t xml:space="preserve"> z zastrzeżeniem, że dotyczy to wyłącznie wad nie powstałych z winy użytkowników przedmiotu niniejszej umowy.</w:t>
      </w:r>
    </w:p>
    <w:p w14:paraId="5EBE5382" w14:textId="77777777" w:rsidR="00601C1A" w:rsidRPr="00C9563F" w:rsidRDefault="00601C1A" w:rsidP="00601C1A">
      <w:pPr>
        <w:numPr>
          <w:ilvl w:val="0"/>
          <w:numId w:val="23"/>
        </w:numPr>
        <w:spacing w:line="276" w:lineRule="auto"/>
        <w:ind w:left="709"/>
        <w:jc w:val="both"/>
        <w:rPr>
          <w:rFonts w:ascii="Cambria" w:hAnsi="Cambria" w:cs="Calibri"/>
          <w:strike/>
          <w:sz w:val="24"/>
          <w:szCs w:val="22"/>
        </w:rPr>
      </w:pPr>
      <w:r w:rsidRPr="00C9563F">
        <w:rPr>
          <w:rFonts w:ascii="Cambria" w:hAnsi="Cambria" w:cs="Tahoma"/>
          <w:sz w:val="22"/>
        </w:rPr>
        <w:t>Udzielenie gwarancji nie wyłącza uprawnień Zamawiającego wynikających z rękojmi za wady rzeczy sprzedanej</w:t>
      </w:r>
    </w:p>
    <w:p w14:paraId="469689DA" w14:textId="77777777" w:rsidR="00A9140A" w:rsidRPr="00064601" w:rsidRDefault="00A9140A" w:rsidP="00A65CA2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§ 5</w:t>
      </w:r>
    </w:p>
    <w:p w14:paraId="1833520E" w14:textId="77777777" w:rsidR="00A9140A" w:rsidRPr="00064601" w:rsidRDefault="00A9140A" w:rsidP="00A65CA2">
      <w:pPr>
        <w:tabs>
          <w:tab w:val="num" w:pos="360"/>
        </w:tabs>
        <w:spacing w:line="276" w:lineRule="auto"/>
        <w:ind w:left="360" w:hanging="360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Kary umowne</w:t>
      </w:r>
    </w:p>
    <w:p w14:paraId="03DF9F1C" w14:textId="77777777" w:rsidR="00A9140A" w:rsidRPr="00064601" w:rsidRDefault="00A9140A" w:rsidP="00A65CA2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 przypadku opóźnienia w wykona</w:t>
      </w:r>
      <w:r w:rsidR="00601C1A">
        <w:rPr>
          <w:rFonts w:ascii="Cambria" w:hAnsi="Cambria" w:cs="Calibri"/>
          <w:sz w:val="22"/>
          <w:szCs w:val="22"/>
        </w:rPr>
        <w:t>niu umowy w stosunku do termin</w:t>
      </w:r>
      <w:r w:rsidRPr="00064601">
        <w:rPr>
          <w:rFonts w:ascii="Cambria" w:hAnsi="Cambria" w:cs="Calibri"/>
          <w:sz w:val="22"/>
          <w:szCs w:val="22"/>
        </w:rPr>
        <w:t>, okreś</w:t>
      </w:r>
      <w:r w:rsidR="00601C1A" w:rsidRPr="00C9563F">
        <w:rPr>
          <w:rFonts w:ascii="Cambria" w:hAnsi="Cambria" w:cs="Calibri"/>
          <w:sz w:val="22"/>
          <w:szCs w:val="22"/>
        </w:rPr>
        <w:t>lonego</w:t>
      </w:r>
      <w:r w:rsidR="00F0642B" w:rsidRPr="00C9563F">
        <w:rPr>
          <w:rFonts w:ascii="Cambria" w:hAnsi="Cambria" w:cs="Calibri"/>
          <w:sz w:val="22"/>
          <w:szCs w:val="22"/>
        </w:rPr>
        <w:t xml:space="preserve"> </w:t>
      </w:r>
      <w:r w:rsidR="00F0642B" w:rsidRPr="00064601">
        <w:rPr>
          <w:rFonts w:ascii="Cambria" w:hAnsi="Cambria" w:cs="Calibri"/>
          <w:sz w:val="22"/>
          <w:szCs w:val="22"/>
        </w:rPr>
        <w:t xml:space="preserve">w § 3 ust. 1 </w:t>
      </w:r>
      <w:r w:rsidRPr="00064601">
        <w:rPr>
          <w:rFonts w:ascii="Cambria" w:hAnsi="Cambria" w:cs="Calibri"/>
          <w:sz w:val="22"/>
          <w:szCs w:val="22"/>
        </w:rPr>
        <w:t>Wykonawca zapłaci Zamawiającemu karę umowną w wysokości 0,1% wynagrodzenia brutto, o którym mowa w § 2 ust. 1, liczoną za każdy dzień opóźnienia.</w:t>
      </w:r>
    </w:p>
    <w:p w14:paraId="34E7953E" w14:textId="77777777" w:rsidR="00A9140A" w:rsidRPr="00064601" w:rsidRDefault="00A9140A" w:rsidP="00A65CA2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 razie niewykonania lub nienależytego wykonania umowy przez Wykonawcę, innego niż określone w ust. 1, Wykonawca zapłaci Zamawiającemu karę umowną w wysokości 10% wynagrodzenia brutto, o którym mowa w § 2 ust. 1.</w:t>
      </w:r>
    </w:p>
    <w:p w14:paraId="33553B79" w14:textId="77777777" w:rsidR="00A9140A" w:rsidRPr="00064601" w:rsidRDefault="00A9140A" w:rsidP="00A65CA2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lastRenderedPageBreak/>
        <w:t>W przypadku odstąpienia od umowy przez którąkolwiek ze Stron z przyczyn leżących po stronie Wykonawcy, Wykonawca zapłaci Zamawiającemu karę umowną w wysokości 10% </w:t>
      </w:r>
      <w:r w:rsidR="002F799D" w:rsidRPr="00064601">
        <w:rPr>
          <w:rFonts w:ascii="Cambria" w:hAnsi="Cambria" w:cs="Calibri"/>
          <w:sz w:val="22"/>
          <w:szCs w:val="22"/>
        </w:rPr>
        <w:t xml:space="preserve"> </w:t>
      </w:r>
      <w:r w:rsidRPr="00064601">
        <w:rPr>
          <w:rFonts w:ascii="Cambria" w:hAnsi="Cambria" w:cs="Calibri"/>
          <w:sz w:val="22"/>
          <w:szCs w:val="22"/>
        </w:rPr>
        <w:t>wynagrodzenia brutto, o którym mowa w § 2 ust. 1.</w:t>
      </w:r>
    </w:p>
    <w:p w14:paraId="67D76387" w14:textId="77777777" w:rsidR="00A9140A" w:rsidRPr="00064601" w:rsidRDefault="00A9140A" w:rsidP="00A65CA2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 przypadku opóźnienia lub odmowy usunięcia wad stwierdzonych przy odbiorze lub ujawnionych w okresie gwarancji lub rękojmi Zamawiający może, po uprzednim powiadomieniu Wykonawcy, dokonać zastępczego usunięcia wad, którego kosztami obciąży Wykonawcę.</w:t>
      </w:r>
    </w:p>
    <w:p w14:paraId="4D121253" w14:textId="77777777" w:rsidR="00A9140A" w:rsidRPr="00064601" w:rsidRDefault="00A9140A" w:rsidP="00A65CA2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Kary umowne zastrzeżone w niniejszym paragrafie są niezależne od siebie.</w:t>
      </w:r>
    </w:p>
    <w:p w14:paraId="4955E3A7" w14:textId="77777777" w:rsidR="00A9140A" w:rsidRPr="00064601" w:rsidRDefault="00A9140A" w:rsidP="00A65CA2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Zamawiający zastrzega sobie prawo dochodzenia odszkodowania na zasadach ogólnych prawa cywilnego, niezależnie od zastrzeżonych kar umownych.</w:t>
      </w:r>
    </w:p>
    <w:p w14:paraId="7F0B4DEA" w14:textId="77777777" w:rsidR="00896C34" w:rsidRPr="00C9563F" w:rsidRDefault="00A9140A" w:rsidP="00896C34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 xml:space="preserve">Odstąpienie od umowy przez którąkolwiek ze Stron nie powoduje uchylenia obowiązku </w:t>
      </w:r>
      <w:r w:rsidRPr="00C9563F">
        <w:rPr>
          <w:rFonts w:ascii="Cambria" w:hAnsi="Cambria" w:cs="Calibri"/>
          <w:sz w:val="22"/>
          <w:szCs w:val="22"/>
        </w:rPr>
        <w:t>zapłaty kar umownych z tytułu zdarzeń zaistniałych w okresie jej obowiązywania</w:t>
      </w:r>
      <w:r w:rsidR="002F799D" w:rsidRPr="00C9563F">
        <w:rPr>
          <w:rFonts w:ascii="Cambria" w:hAnsi="Cambria" w:cs="Calibri"/>
          <w:sz w:val="22"/>
          <w:szCs w:val="22"/>
        </w:rPr>
        <w:t>.</w:t>
      </w:r>
    </w:p>
    <w:p w14:paraId="6FB8F873" w14:textId="77777777" w:rsidR="00896C34" w:rsidRPr="00C9563F" w:rsidRDefault="00896C34" w:rsidP="00896C34">
      <w:pPr>
        <w:numPr>
          <w:ilvl w:val="0"/>
          <w:numId w:val="2"/>
        </w:numPr>
        <w:tabs>
          <w:tab w:val="clear" w:pos="360"/>
          <w:tab w:val="num" w:pos="709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C9563F">
        <w:rPr>
          <w:rFonts w:ascii="Cambria" w:hAnsi="Cambria" w:cs="Calibri"/>
          <w:sz w:val="22"/>
          <w:szCs w:val="22"/>
        </w:rPr>
        <w:t xml:space="preserve">Za okres trwania czynności odbiorowych tj. od dnia zgłoszenie gotowości do odbioru do dnia jego zakończenia lub dnia przerwania czynności odbiorowych zgodnie z zapisami § 3 umowy kary umowne nie będą naliczane. </w:t>
      </w:r>
    </w:p>
    <w:p w14:paraId="26204A17" w14:textId="77777777" w:rsidR="00A9140A" w:rsidRPr="00064601" w:rsidRDefault="00A9140A" w:rsidP="00A65CA2">
      <w:pPr>
        <w:tabs>
          <w:tab w:val="num" w:pos="360"/>
        </w:tabs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§ 6</w:t>
      </w:r>
    </w:p>
    <w:p w14:paraId="3FC72700" w14:textId="77777777" w:rsidR="00A9140A" w:rsidRPr="00064601" w:rsidRDefault="00A9140A" w:rsidP="00A65CA2">
      <w:pPr>
        <w:tabs>
          <w:tab w:val="num" w:pos="360"/>
        </w:tabs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Odstąpienie</w:t>
      </w:r>
    </w:p>
    <w:p w14:paraId="56301240" w14:textId="77777777" w:rsidR="00A9140A" w:rsidRPr="00064601" w:rsidRDefault="00A9140A" w:rsidP="00A65CA2">
      <w:pPr>
        <w:numPr>
          <w:ilvl w:val="0"/>
          <w:numId w:val="5"/>
        </w:numPr>
        <w:tabs>
          <w:tab w:val="clear" w:pos="360"/>
        </w:tabs>
        <w:spacing w:line="276" w:lineRule="auto"/>
        <w:ind w:left="709" w:hanging="425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 xml:space="preserve">Oprócz </w:t>
      </w:r>
      <w:r w:rsidR="002F799D" w:rsidRPr="00064601">
        <w:rPr>
          <w:rFonts w:ascii="Cambria" w:hAnsi="Cambria" w:cs="Calibri"/>
          <w:sz w:val="22"/>
          <w:szCs w:val="22"/>
        </w:rPr>
        <w:t xml:space="preserve">przypadków </w:t>
      </w:r>
      <w:r w:rsidR="00F0642B" w:rsidRPr="00064601">
        <w:rPr>
          <w:rFonts w:ascii="Cambria" w:hAnsi="Cambria" w:cs="Calibri"/>
          <w:sz w:val="22"/>
          <w:szCs w:val="22"/>
        </w:rPr>
        <w:t xml:space="preserve">wymienionych w Kodeksie </w:t>
      </w:r>
      <w:r w:rsidR="002F799D" w:rsidRPr="00064601">
        <w:rPr>
          <w:rFonts w:ascii="Cambria" w:hAnsi="Cambria" w:cs="Calibri"/>
          <w:sz w:val="22"/>
          <w:szCs w:val="22"/>
        </w:rPr>
        <w:t>c</w:t>
      </w:r>
      <w:r w:rsidRPr="00064601">
        <w:rPr>
          <w:rFonts w:ascii="Cambria" w:hAnsi="Cambria" w:cs="Calibri"/>
          <w:sz w:val="22"/>
          <w:szCs w:val="22"/>
        </w:rPr>
        <w:t>ywilnym Zamawiającemu przysługuje prawo do odstąpienia od umowy w całości lub w części w sytuacji:</w:t>
      </w:r>
    </w:p>
    <w:p w14:paraId="0D3906A2" w14:textId="77777777" w:rsidR="00A9140A" w:rsidRPr="00064601" w:rsidRDefault="00A9140A" w:rsidP="0031039D">
      <w:pPr>
        <w:numPr>
          <w:ilvl w:val="0"/>
          <w:numId w:val="36"/>
        </w:numPr>
        <w:spacing w:line="276" w:lineRule="auto"/>
        <w:ind w:left="1276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 xml:space="preserve">zaistnienia istotnej zmiany okoliczności powodującej, że wykonanie umowy nie leży w interesie publicznym, czego nie można było przewidzieć w chwili zawarcia umowy; </w:t>
      </w:r>
    </w:p>
    <w:p w14:paraId="5FC01F1C" w14:textId="77777777" w:rsidR="00A9140A" w:rsidRPr="00064601" w:rsidRDefault="00A9140A" w:rsidP="0031039D">
      <w:pPr>
        <w:numPr>
          <w:ilvl w:val="0"/>
          <w:numId w:val="36"/>
        </w:numPr>
        <w:spacing w:line="276" w:lineRule="auto"/>
        <w:ind w:left="1276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w przypadku opóźnienia z rozpoczęciem lub wykonaniem przedmiotu umowy w taki sposób, że nie jest prawdopodobne wykonanie przedmiotu umowy w ustalonym terminie;</w:t>
      </w:r>
    </w:p>
    <w:p w14:paraId="68766018" w14:textId="77777777" w:rsidR="00F0642B" w:rsidRPr="00064601" w:rsidRDefault="00F0642B" w:rsidP="0031039D">
      <w:pPr>
        <w:numPr>
          <w:ilvl w:val="0"/>
          <w:numId w:val="36"/>
        </w:numPr>
        <w:spacing w:line="276" w:lineRule="auto"/>
        <w:ind w:left="1276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niedotrzymania przez Wykonawcę ustalonej jakości dostarczonego urządzenia;</w:t>
      </w:r>
    </w:p>
    <w:p w14:paraId="20515A47" w14:textId="77777777" w:rsidR="00A9140A" w:rsidRPr="00064601" w:rsidRDefault="00A9140A" w:rsidP="0031039D">
      <w:pPr>
        <w:numPr>
          <w:ilvl w:val="0"/>
          <w:numId w:val="36"/>
        </w:numPr>
        <w:spacing w:line="276" w:lineRule="auto"/>
        <w:ind w:left="1276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>utraty przez Zamawiającego źródła finansowania zamówienia w całości lub części, a także w przypadku przesunięcia źródeł finansowania zamówienia.</w:t>
      </w:r>
    </w:p>
    <w:p w14:paraId="6C011C4C" w14:textId="77777777" w:rsidR="00A9140A" w:rsidRPr="00064601" w:rsidRDefault="00A9140A" w:rsidP="00A65CA2">
      <w:pPr>
        <w:numPr>
          <w:ilvl w:val="0"/>
          <w:numId w:val="6"/>
        </w:numPr>
        <w:tabs>
          <w:tab w:val="num" w:pos="709"/>
        </w:tabs>
        <w:spacing w:line="276" w:lineRule="auto"/>
        <w:ind w:left="709"/>
        <w:jc w:val="both"/>
        <w:rPr>
          <w:rFonts w:ascii="Cambria" w:hAnsi="Cambria" w:cs="Calibri"/>
          <w:sz w:val="22"/>
          <w:szCs w:val="22"/>
        </w:rPr>
      </w:pPr>
      <w:r w:rsidRPr="00064601">
        <w:rPr>
          <w:rFonts w:ascii="Cambria" w:hAnsi="Cambria" w:cs="Calibri"/>
          <w:sz w:val="22"/>
          <w:szCs w:val="22"/>
        </w:rPr>
        <w:t xml:space="preserve">Ilekroć w umowie mowa jest o prawie odstąpienia od umowy, z uprawnienia tego można skorzystać w terminie 30 dni od powzięcia wiadomości o zdarzeniach stanowiących podstawę odstąpienia, odstąpienie powinno nastąpić w formie pisemnej pod rygorem nieważności takiego oświadczenia. </w:t>
      </w:r>
    </w:p>
    <w:p w14:paraId="01A78CE5" w14:textId="77777777" w:rsidR="00A9140A" w:rsidRPr="00064601" w:rsidRDefault="00A9140A" w:rsidP="00A65CA2">
      <w:pPr>
        <w:tabs>
          <w:tab w:val="num" w:pos="360"/>
        </w:tabs>
        <w:spacing w:line="276" w:lineRule="auto"/>
        <w:ind w:left="360" w:hanging="360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§ 7</w:t>
      </w:r>
    </w:p>
    <w:p w14:paraId="13D4D548" w14:textId="77777777" w:rsidR="00A9140A" w:rsidRPr="00064601" w:rsidRDefault="00A9140A" w:rsidP="00A65CA2">
      <w:pPr>
        <w:tabs>
          <w:tab w:val="num" w:pos="360"/>
        </w:tabs>
        <w:spacing w:line="276" w:lineRule="auto"/>
        <w:ind w:left="360" w:hanging="360"/>
        <w:jc w:val="center"/>
        <w:rPr>
          <w:rFonts w:ascii="Cambria" w:hAnsi="Cambria" w:cs="Calibri"/>
          <w:b/>
          <w:bCs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Zmiany umowy</w:t>
      </w:r>
    </w:p>
    <w:p w14:paraId="6706E573" w14:textId="77777777" w:rsidR="00A9140A" w:rsidRPr="00064601" w:rsidRDefault="00A9140A" w:rsidP="00A65CA2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Zamawiający przewiduje, w celu należytego wykonania przedmiotu umowy, możliwość zmiany jej postanowień w stosunku do treści oferty Wykonawcy, w tym zmianę terminu wykonania przedmiotu umowy określonego w § 3, w szczególności w wypadku spełnienia jednego z następujących warunków:</w:t>
      </w:r>
    </w:p>
    <w:p w14:paraId="0E9D5E42" w14:textId="77777777" w:rsidR="00A9140A" w:rsidRPr="00064601" w:rsidRDefault="00A9140A" w:rsidP="0031039D">
      <w:pPr>
        <w:numPr>
          <w:ilvl w:val="0"/>
          <w:numId w:val="37"/>
        </w:numPr>
        <w:spacing w:line="276" w:lineRule="auto"/>
        <w:ind w:left="993"/>
        <w:jc w:val="both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w sytuacji  zaistnienia siły wyższej;</w:t>
      </w:r>
    </w:p>
    <w:p w14:paraId="4635D44E" w14:textId="77777777" w:rsidR="00A9140A" w:rsidRPr="00064601" w:rsidRDefault="00A9140A" w:rsidP="0031039D">
      <w:pPr>
        <w:numPr>
          <w:ilvl w:val="0"/>
          <w:numId w:val="37"/>
        </w:numPr>
        <w:spacing w:line="276" w:lineRule="auto"/>
        <w:ind w:left="993"/>
        <w:jc w:val="both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gdy konieczność zmiany jest spowodowana zaistnieniem niezawinionych przez Wykonawcę okoliczności, których, przy dołożeniu należytej staranności, nie można było przewidzieć w chwili zawarcia umowy;</w:t>
      </w:r>
    </w:p>
    <w:p w14:paraId="1A1E955F" w14:textId="77777777" w:rsidR="00A9140A" w:rsidRPr="00064601" w:rsidRDefault="00A9140A" w:rsidP="0031039D">
      <w:pPr>
        <w:numPr>
          <w:ilvl w:val="0"/>
          <w:numId w:val="37"/>
        </w:numPr>
        <w:spacing w:line="276" w:lineRule="auto"/>
        <w:ind w:left="993"/>
        <w:jc w:val="both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utraty przez Zamawiającego źródła finansowania zamówienia w całości lub części, a także w przypadku przesunięcia źródeł finansowania zamówienia;</w:t>
      </w:r>
    </w:p>
    <w:p w14:paraId="2255199B" w14:textId="77777777" w:rsidR="00F0642B" w:rsidRPr="00064601" w:rsidRDefault="00A9140A" w:rsidP="0031039D">
      <w:pPr>
        <w:numPr>
          <w:ilvl w:val="0"/>
          <w:numId w:val="37"/>
        </w:numPr>
        <w:spacing w:line="276" w:lineRule="auto"/>
        <w:ind w:left="993"/>
        <w:jc w:val="both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zmiany usta</w:t>
      </w:r>
      <w:r w:rsidR="00F0642B" w:rsidRPr="00064601">
        <w:rPr>
          <w:rFonts w:ascii="Cambria" w:hAnsi="Cambria" w:cs="Calibri"/>
          <w:bCs/>
          <w:sz w:val="22"/>
          <w:szCs w:val="22"/>
        </w:rPr>
        <w:t>wowej stawki podatku VAT;</w:t>
      </w:r>
    </w:p>
    <w:p w14:paraId="35C41CB6" w14:textId="77777777" w:rsidR="00F0642B" w:rsidRPr="00064601" w:rsidRDefault="00F0642B" w:rsidP="0031039D">
      <w:pPr>
        <w:numPr>
          <w:ilvl w:val="0"/>
          <w:numId w:val="37"/>
        </w:numPr>
        <w:spacing w:line="276" w:lineRule="auto"/>
        <w:ind w:left="993"/>
        <w:jc w:val="both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 xml:space="preserve">w sytuacji gdy dostarczenie przedmiotu umowy zgodnie ze złożoną ofertą nie będzie możliwe z przyczyn obiektywnych w postaci wycofania przez producenta danego modelu towaru, w jego miejsce Wykonawca dostarczy towar tożsamy spełniający warunki, o parametrach nie gorszych niż model wskazany w ofercie. Wykonawca zobowiązany jest do dostarczenia </w:t>
      </w:r>
      <w:r w:rsidRPr="00064601">
        <w:rPr>
          <w:rFonts w:ascii="Cambria" w:hAnsi="Cambria" w:cs="Calibri"/>
          <w:bCs/>
          <w:sz w:val="22"/>
          <w:szCs w:val="22"/>
        </w:rPr>
        <w:lastRenderedPageBreak/>
        <w:t>najpóźniej przy zawieraniu aneksu dokumentów dla nowego modelu, tożsamych jak dokumenty wymagane na etapie złożenia oferty, zawarcia umowy i złożone dla zaoferowanego modelu na etapie składania ofert</w:t>
      </w:r>
      <w:r w:rsidR="004A5AB8" w:rsidRPr="00064601">
        <w:rPr>
          <w:rFonts w:ascii="Cambria" w:hAnsi="Cambria" w:cs="Calibri"/>
          <w:bCs/>
          <w:sz w:val="22"/>
          <w:szCs w:val="22"/>
        </w:rPr>
        <w:t>.</w:t>
      </w:r>
    </w:p>
    <w:p w14:paraId="3F8E3DF2" w14:textId="77777777" w:rsidR="00A9140A" w:rsidRPr="00064601" w:rsidRDefault="00A9140A" w:rsidP="0031039D">
      <w:pPr>
        <w:numPr>
          <w:ilvl w:val="0"/>
          <w:numId w:val="7"/>
        </w:numPr>
        <w:tabs>
          <w:tab w:val="clear" w:pos="360"/>
          <w:tab w:val="num" w:pos="0"/>
        </w:tabs>
        <w:spacing w:line="276" w:lineRule="auto"/>
        <w:ind w:left="357" w:hanging="357"/>
        <w:jc w:val="both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Wystąpienie którejkolwiek z wymienionych w ust. 1 powyżej okoliczności nie stanowi bezwzględnego zobowiązania Zamawiającego do dokonania takich zmian, ani nie może stanowić podstawy</w:t>
      </w:r>
      <w:r w:rsidRPr="00064601">
        <w:rPr>
          <w:rFonts w:ascii="Cambria" w:hAnsi="Cambria" w:cs="Calibri"/>
          <w:bCs/>
          <w:i/>
          <w:iCs/>
          <w:sz w:val="22"/>
          <w:szCs w:val="22"/>
        </w:rPr>
        <w:t xml:space="preserve"> </w:t>
      </w:r>
      <w:r w:rsidRPr="00064601">
        <w:rPr>
          <w:rFonts w:ascii="Cambria" w:hAnsi="Cambria" w:cs="Calibri"/>
          <w:bCs/>
          <w:sz w:val="22"/>
          <w:szCs w:val="22"/>
        </w:rPr>
        <w:t>roszczeń Wykonawcy do ich dokonania.</w:t>
      </w:r>
    </w:p>
    <w:p w14:paraId="4EEB3FDC" w14:textId="77777777" w:rsidR="00A9140A" w:rsidRPr="00064601" w:rsidRDefault="00A9140A" w:rsidP="0031039D">
      <w:pPr>
        <w:numPr>
          <w:ilvl w:val="0"/>
          <w:numId w:val="7"/>
        </w:numPr>
        <w:tabs>
          <w:tab w:val="clear" w:pos="360"/>
          <w:tab w:val="num" w:pos="0"/>
        </w:tabs>
        <w:spacing w:line="276" w:lineRule="auto"/>
        <w:ind w:left="357" w:hanging="357"/>
        <w:jc w:val="both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Ewentualna zmiana umowy nastąpi z uwzględnieniem wpływu, jaki wywiera wystąpienie okoliczności uzasadniającej modyfikację na dotychczasowy kształt zobowiązania umownego.</w:t>
      </w:r>
    </w:p>
    <w:p w14:paraId="31FDB7AF" w14:textId="77777777" w:rsidR="003809C3" w:rsidRPr="00064601" w:rsidRDefault="003809C3" w:rsidP="00A65CA2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6D7C8977" w14:textId="77777777" w:rsidR="003B07E2" w:rsidRPr="00064601" w:rsidRDefault="003B07E2" w:rsidP="00A65CA2">
      <w:pPr>
        <w:jc w:val="center"/>
        <w:rPr>
          <w:rFonts w:ascii="Cambria" w:hAnsi="Cambria" w:cs="Calibri"/>
          <w:b/>
          <w:bCs/>
          <w:sz w:val="22"/>
          <w:szCs w:val="22"/>
        </w:rPr>
      </w:pPr>
      <w:r w:rsidRPr="00064601">
        <w:rPr>
          <w:rFonts w:ascii="Cambria" w:hAnsi="Cambria" w:cs="Calibri"/>
          <w:b/>
          <w:bCs/>
          <w:sz w:val="22"/>
          <w:szCs w:val="22"/>
        </w:rPr>
        <w:t>§ 8</w:t>
      </w:r>
    </w:p>
    <w:p w14:paraId="5DB292B7" w14:textId="77777777" w:rsidR="003B07E2" w:rsidRPr="00064601" w:rsidRDefault="003B07E2" w:rsidP="00A65CA2">
      <w:pPr>
        <w:jc w:val="center"/>
        <w:rPr>
          <w:rFonts w:ascii="Cambria" w:hAnsi="Cambria" w:cs="Calibri"/>
          <w:b/>
          <w:bCs/>
          <w:sz w:val="22"/>
          <w:szCs w:val="22"/>
        </w:rPr>
      </w:pPr>
      <w:r w:rsidRPr="00064601">
        <w:rPr>
          <w:rFonts w:ascii="Cambria" w:hAnsi="Cambria" w:cs="Calibri"/>
          <w:b/>
          <w:bCs/>
          <w:sz w:val="22"/>
          <w:szCs w:val="22"/>
        </w:rPr>
        <w:t xml:space="preserve">Przetwarzanie danych osobowych </w:t>
      </w:r>
    </w:p>
    <w:p w14:paraId="26B35352" w14:textId="77777777" w:rsidR="00865B07" w:rsidRPr="00865B07" w:rsidRDefault="00865B07" w:rsidP="00865B07">
      <w:pPr>
        <w:tabs>
          <w:tab w:val="left" w:pos="851"/>
        </w:tabs>
        <w:spacing w:line="276" w:lineRule="auto"/>
        <w:jc w:val="both"/>
        <w:rPr>
          <w:rStyle w:val="Brak"/>
          <w:rFonts w:ascii="Cambria" w:eastAsia="Calibri" w:hAnsi="Cambria" w:cs="Calibri"/>
          <w:sz w:val="22"/>
          <w:szCs w:val="22"/>
        </w:rPr>
      </w:pPr>
      <w:r w:rsidRPr="00865B07">
        <w:rPr>
          <w:rStyle w:val="Brak"/>
          <w:rFonts w:ascii="Cambria" w:eastAsia="Calibri" w:hAnsi="Cambria" w:cs="Calibri"/>
          <w:sz w:val="22"/>
          <w:szCs w:val="22"/>
        </w:rPr>
        <w:t>Na podstawie art. 13 ust. 1 i ust. 2 oraz art. 14 ust. 1 i ust. 2 rozporządzenia Parlamentu Europejskiego i Rady (UE) 2016/679 z dnia 27 kwietnia 2016 r. w sprawie ochrony osób fizycznych w związku z przetwarzaniem danych osobowych i w sprawie swobodnego przepływu takich danych oraz uchylenia dyrektywy 95/46/WE (RODO), Uniwersytet Medyczny w Łodzi informuje, że:</w:t>
      </w:r>
    </w:p>
    <w:p w14:paraId="4890264A" w14:textId="27EC081D" w:rsidR="00865B07" w:rsidRPr="00865B07" w:rsidRDefault="00865B07" w:rsidP="000E0FD9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Cambria" w:eastAsia="Calibri" w:hAnsi="Cambria" w:cs="Calibri"/>
          <w:sz w:val="22"/>
          <w:szCs w:val="22"/>
        </w:rPr>
      </w:pPr>
      <w:r w:rsidRPr="00865B07">
        <w:rPr>
          <w:rFonts w:ascii="Cambria" w:eastAsia="Calibri" w:hAnsi="Cambria" w:cs="Calibri"/>
          <w:sz w:val="22"/>
          <w:szCs w:val="22"/>
        </w:rPr>
        <w:t xml:space="preserve">Administratorem Państwa danych osobowych jest Uniwersytet Medyczny w Łodzi, Al. Kościuszki 4, kod pocztowy: 90-419 Łódź, tel.: 42 272 58 03, NIP: 725 18 43 739, REGON: 473 073 308. </w:t>
      </w:r>
      <w:r w:rsidRPr="00865B07">
        <w:rPr>
          <w:rFonts w:ascii="Cambria" w:eastAsia="Arial Unicode MS" w:hAnsi="Cambria" w:cs="Calibri"/>
          <w:sz w:val="22"/>
          <w:szCs w:val="22"/>
        </w:rPr>
        <w:t xml:space="preserve">Kontakt z Administratorem jest możliwy za pośrednictwem danych teleadresowych oraz poprzez skrzynkę elektroniczną pod adresem: </w:t>
      </w:r>
      <w:r w:rsidR="000E0FD9" w:rsidRPr="000E0FD9">
        <w:rPr>
          <w:rFonts w:ascii="Cambria" w:eastAsia="Arial Unicode MS" w:hAnsi="Cambria" w:cs="Calibri"/>
          <w:sz w:val="22"/>
          <w:szCs w:val="22"/>
        </w:rPr>
        <w:t>rektor@umed.lodz.pl</w:t>
      </w:r>
      <w:r w:rsidR="000E0FD9">
        <w:rPr>
          <w:rFonts w:ascii="Cambria" w:eastAsia="Arial Unicode MS" w:hAnsi="Cambria" w:cs="Calibri"/>
          <w:sz w:val="22"/>
          <w:szCs w:val="22"/>
        </w:rPr>
        <w:t>.</w:t>
      </w:r>
    </w:p>
    <w:p w14:paraId="5D19B2E2" w14:textId="77777777" w:rsidR="00865B07" w:rsidRPr="00C154E0" w:rsidRDefault="00865B07" w:rsidP="00865B07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Cambria" w:eastAsia="Calibri" w:hAnsi="Cambria" w:cs="Calibri"/>
          <w:sz w:val="22"/>
          <w:szCs w:val="22"/>
        </w:rPr>
      </w:pPr>
      <w:r w:rsidRPr="00865B07">
        <w:rPr>
          <w:rFonts w:ascii="Cambria" w:eastAsia="Calibri" w:hAnsi="Cambria" w:cs="Calibri"/>
          <w:sz w:val="22"/>
          <w:szCs w:val="22"/>
        </w:rPr>
        <w:t xml:space="preserve">Kontakt z Inspektorem Ochrony Danych jest możliwy za pośrednictwem adresu mailowego: </w:t>
      </w:r>
      <w:r w:rsidRPr="00C154E0">
        <w:rPr>
          <w:rStyle w:val="Hyperlink1"/>
          <w:rFonts w:ascii="Cambria" w:eastAsia="Calibri" w:hAnsi="Cambria" w:cs="Calibri"/>
          <w:color w:val="auto"/>
          <w:sz w:val="22"/>
          <w:szCs w:val="22"/>
          <w:u w:val="none"/>
        </w:rPr>
        <w:t>iod@umed.lodz.pl</w:t>
      </w:r>
      <w:r w:rsidRPr="00C154E0">
        <w:rPr>
          <w:rFonts w:ascii="Cambria" w:eastAsia="Calibri" w:hAnsi="Cambria" w:cs="Calibri"/>
          <w:sz w:val="22"/>
          <w:szCs w:val="22"/>
        </w:rPr>
        <w:t>.</w:t>
      </w:r>
    </w:p>
    <w:p w14:paraId="3DF06550" w14:textId="77777777" w:rsidR="00FD581D" w:rsidRDefault="00865B07" w:rsidP="00FD581D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865B07">
        <w:rPr>
          <w:rStyle w:val="Brak"/>
          <w:rFonts w:ascii="Cambria" w:eastAsia="Calibri" w:hAnsi="Cambria" w:cs="Calibri"/>
          <w:sz w:val="22"/>
          <w:szCs w:val="22"/>
        </w:rPr>
        <w:t xml:space="preserve">Państwa dane osobowe będą przetwarzane </w:t>
      </w:r>
      <w:r w:rsidRPr="00865B07">
        <w:rPr>
          <w:rFonts w:ascii="Cambria" w:hAnsi="Cambria" w:cs="Calibri"/>
          <w:sz w:val="22"/>
          <w:szCs w:val="22"/>
        </w:rPr>
        <w:t xml:space="preserve">w celu podpisania i realizacji umowy (art. 6 ust. 1 lit. b) RODO). Podstawą prawną przetwarzania danych osób niebędących stroną umowy, których dane przetwarzane są na potrzeby podpisania i realizacji umowy jest prawnie uzasadniony interes Administratora (art. 6 ust. 1 lit. f) RODO) – kontakt w sprawie wykonania umowy. Dane w/w osób mogą być przetwarzane dla ewentualnego dochodzenia lub odpierania roszczeń wynikających z umowy (art. 6 ust. 1 lit. f) RODO). Dane osobowe będą również przetwarzane w związku z wypełnieniem obowiązków prawnych nałożonych na Administratora, w szczególności prawa podatkowego, sprawozdawczości finansowej (art. 6 ust. 1 lit. c) RODO). </w:t>
      </w:r>
    </w:p>
    <w:p w14:paraId="4A6B8667" w14:textId="77777777" w:rsidR="00FD581D" w:rsidRDefault="00865B07" w:rsidP="00FD581D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FD581D">
        <w:rPr>
          <w:rFonts w:ascii="Cambria" w:hAnsi="Cambria" w:cs="Calibri"/>
          <w:sz w:val="22"/>
          <w:szCs w:val="22"/>
        </w:rPr>
        <w:t xml:space="preserve">Podanie przez Państwa danych osobowych jest dobrowolne, jednak ich podanie jest niezbędne do podpisania i realizacji umowy. Jeżeli Państwa dane osobowe nie zostały nam przekazane bezpośrednio przez Państwa, to zostały one przekazane do nas przez podmiot współpracujący lub zamierzający współpracować z Uniwersytetem Medycznym w Łodzi i stanowią, w zależności od rodzaju współpracy, dane niezbędne do reprezentacji kontrahenta, dane kontaktowe, dane zawarte w posiadanych przez Państwa dokumentach potwierdzających uprawnienia lub doświadczenie. </w:t>
      </w:r>
    </w:p>
    <w:p w14:paraId="1A0FFD2E" w14:textId="77777777" w:rsidR="00865B07" w:rsidRPr="00FD581D" w:rsidRDefault="00865B07" w:rsidP="00FD581D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FD581D">
        <w:rPr>
          <w:rFonts w:ascii="Cambria" w:hAnsi="Cambria" w:cs="Calibri"/>
          <w:sz w:val="22"/>
          <w:szCs w:val="22"/>
        </w:rPr>
        <w:t>Zakres przetwarzanych danych osobowych może obejmować w zależności od pełnionej funkcji i zakresu współpracy takie dane, jak: imię i nazwisko, stanowisko, pełniona funkcja, nr telefonu służbowego, służbowy adres poczty elektronicznej, nazwa firmy i adres do korespondencji, informacje o posiadanych uprawnieniach i kwalifikacjach</w:t>
      </w:r>
      <w:r w:rsidR="00FD581D" w:rsidRPr="00FD581D">
        <w:rPr>
          <w:rFonts w:ascii="Cambria" w:hAnsi="Cambria" w:cs="Calibri"/>
          <w:sz w:val="22"/>
          <w:szCs w:val="22"/>
        </w:rPr>
        <w:t xml:space="preserve">, </w:t>
      </w:r>
      <w:r w:rsidR="00FD581D" w:rsidRPr="00FD581D">
        <w:rPr>
          <w:rFonts w:ascii="Cambria" w:hAnsi="Cambria"/>
          <w:sz w:val="22"/>
          <w:szCs w:val="22"/>
        </w:rPr>
        <w:t>informacje o niekaralności (w przypadku osób wskazanych ustawą z dnia 13 maja 2016 r. o przeciwdziałaniu zagrożeniom przestępczości na tle seksualnym i ochronie małoletnich).</w:t>
      </w:r>
    </w:p>
    <w:p w14:paraId="7270866E" w14:textId="77777777" w:rsidR="00865B07" w:rsidRPr="00865B07" w:rsidRDefault="00865B07" w:rsidP="00865B07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ascii="Cambria" w:hAnsi="Cambria" w:cs="Calibri"/>
          <w:sz w:val="22"/>
          <w:szCs w:val="22"/>
        </w:rPr>
      </w:pPr>
      <w:r w:rsidRPr="00865B07">
        <w:rPr>
          <w:rFonts w:ascii="Cambria" w:hAnsi="Cambria" w:cs="Calibri"/>
          <w:sz w:val="22"/>
          <w:szCs w:val="22"/>
        </w:rPr>
        <w:t xml:space="preserve">Państwa dane osobowe będą przetwarzane przez okres konieczny do realizacji Umowy, przez okres wynikający z obowiązujących przepisów prawa, m.in. przepisów podatkowych oraz sprawozdawczości finansowej – 5 lat – licząc od początku roku następującego po roku obrotowym. Mogą być także przechowywane w związku z obroną roszczeń. </w:t>
      </w:r>
    </w:p>
    <w:p w14:paraId="61E2170E" w14:textId="77777777" w:rsidR="00865B07" w:rsidRPr="00865B07" w:rsidRDefault="00865B07" w:rsidP="00865B07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Cambria" w:eastAsia="Calibri" w:hAnsi="Cambria" w:cs="Calibri"/>
          <w:sz w:val="22"/>
          <w:szCs w:val="22"/>
        </w:rPr>
      </w:pPr>
      <w:r w:rsidRPr="00865B07">
        <w:rPr>
          <w:rFonts w:ascii="Cambria" w:eastAsia="Calibri" w:hAnsi="Cambria" w:cs="Calibri"/>
          <w:sz w:val="22"/>
          <w:szCs w:val="22"/>
        </w:rPr>
        <w:lastRenderedPageBreak/>
        <w:t>Państwa dane osobowe mogą być ujawniane wyłącznie osobom upoważnionym u administratora do przetwarzania danych osobowych, podmiotom przetwarzającym na mocy umowy powierzenia oraz innym podmiotom upoważnionym na podstawie przepisów prawa.</w:t>
      </w:r>
    </w:p>
    <w:p w14:paraId="399B5FE9" w14:textId="77777777" w:rsidR="00865B07" w:rsidRPr="00865B07" w:rsidRDefault="00865B07" w:rsidP="00865B07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ascii="Cambria" w:hAnsi="Cambria" w:cs="Calibri"/>
          <w:sz w:val="22"/>
          <w:szCs w:val="22"/>
        </w:rPr>
      </w:pPr>
      <w:r w:rsidRPr="00865B07">
        <w:rPr>
          <w:rFonts w:ascii="Cambria" w:hAnsi="Cambria" w:cs="Calibri"/>
          <w:sz w:val="22"/>
          <w:szCs w:val="22"/>
        </w:rPr>
        <w:t>Państwa dane osobowe nie będą przekazywane do państwa trzeciego lub organizacji międzynarodowej.</w:t>
      </w:r>
    </w:p>
    <w:p w14:paraId="18BB2FBC" w14:textId="77777777" w:rsidR="00865B07" w:rsidRPr="00865B07" w:rsidRDefault="00865B07" w:rsidP="00865B07">
      <w:pPr>
        <w:pStyle w:val="Akapitzlist"/>
        <w:numPr>
          <w:ilvl w:val="0"/>
          <w:numId w:val="49"/>
        </w:numPr>
        <w:spacing w:line="276" w:lineRule="auto"/>
        <w:contextualSpacing/>
        <w:jc w:val="both"/>
        <w:rPr>
          <w:rFonts w:ascii="Cambria" w:hAnsi="Cambria" w:cs="Calibri"/>
          <w:sz w:val="22"/>
          <w:szCs w:val="22"/>
        </w:rPr>
      </w:pPr>
      <w:r w:rsidRPr="00865B07">
        <w:rPr>
          <w:rFonts w:ascii="Cambria" w:hAnsi="Cambria" w:cs="Calibri"/>
          <w:sz w:val="22"/>
          <w:szCs w:val="22"/>
        </w:rPr>
        <w:t>W trakcie przetwarzania danych na potrzeby realizacji umowy nie dochodzi do zautomatyzowanego podejmowania decyzji ani do profilowania.</w:t>
      </w:r>
    </w:p>
    <w:p w14:paraId="6022FAB7" w14:textId="77777777" w:rsidR="00865B07" w:rsidRPr="00865B07" w:rsidRDefault="00865B07" w:rsidP="00865B07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ascii="Cambria" w:hAnsi="Cambria" w:cs="Calibri"/>
          <w:sz w:val="22"/>
          <w:szCs w:val="22"/>
        </w:rPr>
      </w:pPr>
      <w:r w:rsidRPr="00865B07">
        <w:rPr>
          <w:rFonts w:ascii="Cambria" w:hAnsi="Cambria" w:cs="Calibri"/>
          <w:sz w:val="22"/>
          <w:szCs w:val="22"/>
        </w:rPr>
        <w:t>Przysługuje Państwu prawo dostępu do treści swoich danych, ich sprostowania, usunięcia, ograniczenia przetwarzania danych, a także prawo wniesienia sprzeciwu wobec przetwarzania danych osobowych i prawo do przenoszenia danych.</w:t>
      </w:r>
    </w:p>
    <w:p w14:paraId="38F919E5" w14:textId="77777777" w:rsidR="00865B07" w:rsidRPr="00865B07" w:rsidRDefault="00865B07" w:rsidP="00C154E0">
      <w:pPr>
        <w:numPr>
          <w:ilvl w:val="0"/>
          <w:numId w:val="49"/>
        </w:numPr>
        <w:spacing w:line="276" w:lineRule="auto"/>
        <w:jc w:val="both"/>
        <w:rPr>
          <w:rFonts w:ascii="Cambria" w:eastAsia="Arial" w:hAnsi="Cambria" w:cs="Calibri"/>
          <w:bCs/>
          <w:i/>
          <w:iCs/>
          <w:color w:val="000000"/>
          <w:sz w:val="22"/>
          <w:szCs w:val="22"/>
        </w:rPr>
      </w:pPr>
      <w:r w:rsidRPr="00865B07">
        <w:rPr>
          <w:rFonts w:ascii="Cambria" w:eastAsia="Arial Unicode MS" w:hAnsi="Cambria" w:cs="Calibri"/>
          <w:sz w:val="22"/>
          <w:szCs w:val="22"/>
        </w:rPr>
        <w:t xml:space="preserve">W przypadku wątpliwości związanych z przetwarzaniem danych osobowych każda osoba może zwrócić się do Administratora z prośbą o udzielenie informacji. </w:t>
      </w:r>
    </w:p>
    <w:p w14:paraId="476330BF" w14:textId="77777777" w:rsidR="00865B07" w:rsidRPr="00865B07" w:rsidRDefault="00865B07" w:rsidP="00865B07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/>
        <w:jc w:val="both"/>
        <w:rPr>
          <w:rFonts w:ascii="Cambria" w:hAnsi="Cambria" w:cs="Calibri"/>
          <w:sz w:val="22"/>
          <w:szCs w:val="22"/>
        </w:rPr>
      </w:pPr>
      <w:r w:rsidRPr="00865B07">
        <w:rPr>
          <w:rFonts w:ascii="Cambria" w:hAnsi="Cambria" w:cs="Calibri"/>
          <w:sz w:val="22"/>
          <w:szCs w:val="22"/>
        </w:rPr>
        <w:t>Niezależnie od powyższego posiadają Państwo prawo wniesienia skargi do organu nadzorczego – Prezesa Urzędu Ochrony Danych Osobowych, w przypadku, gdy Państwo uznacie, że Uniwersytet Medyczny w Łodzi przetwarza Państwa dane osobowe w sposób niezgodny z przepisami RODO.</w:t>
      </w:r>
    </w:p>
    <w:p w14:paraId="4351DEF6" w14:textId="77777777" w:rsidR="00E358E7" w:rsidRDefault="00E358E7" w:rsidP="00B10C3D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36E35976" w14:textId="77777777" w:rsidR="00A9140A" w:rsidRPr="00064601" w:rsidRDefault="00A9140A" w:rsidP="00A65CA2">
      <w:pPr>
        <w:tabs>
          <w:tab w:val="num" w:pos="360"/>
        </w:tabs>
        <w:spacing w:line="276" w:lineRule="auto"/>
        <w:ind w:left="360" w:hanging="360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 xml:space="preserve">§ </w:t>
      </w:r>
      <w:r w:rsidR="002A0C02" w:rsidRPr="00064601">
        <w:rPr>
          <w:rFonts w:ascii="Cambria" w:hAnsi="Cambria" w:cs="Calibri"/>
          <w:b/>
          <w:sz w:val="22"/>
          <w:szCs w:val="22"/>
        </w:rPr>
        <w:t>9</w:t>
      </w:r>
      <w:r w:rsidRPr="00064601">
        <w:rPr>
          <w:rFonts w:ascii="Cambria" w:hAnsi="Cambria" w:cs="Calibri"/>
          <w:b/>
          <w:sz w:val="22"/>
          <w:szCs w:val="22"/>
        </w:rPr>
        <w:t xml:space="preserve"> </w:t>
      </w:r>
    </w:p>
    <w:p w14:paraId="4AEBD264" w14:textId="77777777" w:rsidR="00A9140A" w:rsidRPr="00064601" w:rsidRDefault="00A9140A" w:rsidP="00FD581D">
      <w:pPr>
        <w:tabs>
          <w:tab w:val="num" w:pos="360"/>
        </w:tabs>
        <w:spacing w:line="276" w:lineRule="auto"/>
        <w:ind w:left="360" w:hanging="360"/>
        <w:jc w:val="center"/>
        <w:rPr>
          <w:rFonts w:ascii="Cambria" w:hAnsi="Cambria" w:cs="Calibri"/>
          <w:b/>
          <w:sz w:val="22"/>
          <w:szCs w:val="22"/>
        </w:rPr>
      </w:pPr>
      <w:r w:rsidRPr="00064601">
        <w:rPr>
          <w:rFonts w:ascii="Cambria" w:hAnsi="Cambria" w:cs="Calibri"/>
          <w:b/>
          <w:sz w:val="22"/>
          <w:szCs w:val="22"/>
        </w:rPr>
        <w:t>Postanowienia końcowe</w:t>
      </w:r>
    </w:p>
    <w:p w14:paraId="53F32DF4" w14:textId="77777777" w:rsidR="00C154E0" w:rsidRPr="00C154E0" w:rsidRDefault="00C154E0" w:rsidP="00FD581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outlineLvl w:val="0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>Wszelkie zmiany i uzupełnienia niniejszej umowy wymagają formy pisemnej pod rygorem nieważności.</w:t>
      </w:r>
    </w:p>
    <w:p w14:paraId="3336CB80" w14:textId="77777777" w:rsidR="00C154E0" w:rsidRPr="00C154E0" w:rsidRDefault="00C154E0" w:rsidP="00FD581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outlineLvl w:val="0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>Ilekroć umowa lub aneksy do niej przewidują formę pisemną, Strony uznają, że - o ile umowa nie stanowi inaczej - dla oświadczeń i zawiadomień dokonywanych przez Strony, a wynikających z postanowień Umowy lub związanych z jej zawarciem, wykonywaniem lub rozwiązaniem formą równoważną jest forma elektroniczna opatrzona kwalifikowanym podpisem elektronicznym, zgodnie z art. 78</w:t>
      </w:r>
      <w:r w:rsidRPr="00C154E0">
        <w:rPr>
          <w:rFonts w:ascii="Cambria" w:hAnsi="Cambria" w:cs="Calibri"/>
          <w:sz w:val="22"/>
          <w:szCs w:val="22"/>
          <w:vertAlign w:val="superscript"/>
        </w:rPr>
        <w:t>1</w:t>
      </w:r>
      <w:r w:rsidRPr="00C154E0">
        <w:rPr>
          <w:rFonts w:ascii="Cambria" w:hAnsi="Cambria" w:cs="Calibri"/>
          <w:sz w:val="22"/>
          <w:szCs w:val="22"/>
        </w:rPr>
        <w:t xml:space="preserve"> § 1 i § 2 Kodeksu cywilnego.</w:t>
      </w:r>
    </w:p>
    <w:p w14:paraId="5829A984" w14:textId="77777777" w:rsidR="00C154E0" w:rsidRPr="00C154E0" w:rsidRDefault="00C154E0" w:rsidP="00FD581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outlineLvl w:val="0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>W przypadku rozbieżności pomiędzy postanowieniami umowy, a treścią Załączników i innych dokumentów stanowiących integralną część Umowy lub wytworzonych przez Strony, pierwszeństwo mają postanowienia umowne.</w:t>
      </w:r>
    </w:p>
    <w:p w14:paraId="515919C0" w14:textId="77777777" w:rsidR="00C154E0" w:rsidRPr="00C154E0" w:rsidRDefault="00C154E0" w:rsidP="00FD581D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Cambria" w:hAnsi="Cambria" w:cs="Calibri"/>
          <w:strike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>Wszelkie spory powstałe w związku z zawarciem i realizacją niniejszej umowy będą rozstrzygane przez sąd powszechny właściwy dla siedziby Zamawiającego.</w:t>
      </w:r>
    </w:p>
    <w:p w14:paraId="623DAAB2" w14:textId="77777777" w:rsidR="00C154E0" w:rsidRPr="00C154E0" w:rsidRDefault="00C154E0" w:rsidP="00FD581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outlineLvl w:val="0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>Wykonawca nie może, bez uprzedniej zgody Zamawiającego udzielonej na piśmie pod rygorem nieważności, dokonać przelewu praw ani obowiązków wynikających z niniejszej umowy.</w:t>
      </w:r>
    </w:p>
    <w:p w14:paraId="72CA6798" w14:textId="77777777" w:rsidR="00C154E0" w:rsidRPr="00C154E0" w:rsidRDefault="00C154E0" w:rsidP="00FD581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outlineLvl w:val="0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>W sprawach nieuregulowanych w niniejszej umowie będą miały zastosowanie przepisy Kodeksu cywilnego.</w:t>
      </w:r>
    </w:p>
    <w:p w14:paraId="59F538DD" w14:textId="77777777" w:rsidR="00C154E0" w:rsidRDefault="00C154E0" w:rsidP="00FD581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outlineLvl w:val="0"/>
        <w:rPr>
          <w:rFonts w:ascii="Cambria" w:hAnsi="Cambria" w:cs="Calibri"/>
          <w:sz w:val="22"/>
          <w:szCs w:val="22"/>
        </w:rPr>
      </w:pPr>
      <w:r w:rsidRPr="00C154E0">
        <w:rPr>
          <w:rFonts w:ascii="Cambria" w:hAnsi="Cambria" w:cs="Calibri"/>
          <w:sz w:val="22"/>
          <w:szCs w:val="22"/>
        </w:rPr>
        <w:t>Umowę sporządza się w dwóch egzemplarzach, po jednym dla każdej ze Stron.</w:t>
      </w:r>
    </w:p>
    <w:p w14:paraId="2F935FDC" w14:textId="77777777" w:rsidR="00C154E0" w:rsidRPr="00FD581D" w:rsidRDefault="00910ABB" w:rsidP="00FD581D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outlineLvl w:val="0"/>
        <w:rPr>
          <w:rFonts w:ascii="Cambria" w:hAnsi="Cambria" w:cs="Calibri"/>
          <w:sz w:val="22"/>
          <w:szCs w:val="22"/>
        </w:rPr>
      </w:pPr>
      <w:r w:rsidRPr="00FD581D">
        <w:rPr>
          <w:rFonts w:ascii="Cambria" w:hAnsi="Cambria"/>
          <w:sz w:val="22"/>
        </w:rPr>
        <w:t>Umowa zostaje zawarta z dniem złożenia ostatniego podpisu przez stronę umowy.</w:t>
      </w:r>
    </w:p>
    <w:p w14:paraId="43D15223" w14:textId="77777777" w:rsidR="009B1140" w:rsidRPr="00064601" w:rsidRDefault="009B1140" w:rsidP="00FD581D">
      <w:pPr>
        <w:tabs>
          <w:tab w:val="left" w:pos="7110"/>
          <w:tab w:val="right" w:pos="9783"/>
        </w:tabs>
        <w:spacing w:line="276" w:lineRule="auto"/>
        <w:ind w:left="426" w:hanging="426"/>
        <w:rPr>
          <w:rFonts w:ascii="Cambria" w:hAnsi="Cambria" w:cs="Calibri"/>
          <w:b/>
          <w:sz w:val="22"/>
          <w:szCs w:val="22"/>
        </w:rPr>
      </w:pPr>
    </w:p>
    <w:p w14:paraId="5048F30A" w14:textId="77777777" w:rsidR="004634FC" w:rsidRPr="00064601" w:rsidRDefault="004634FC" w:rsidP="00FD581D">
      <w:pPr>
        <w:tabs>
          <w:tab w:val="left" w:pos="7110"/>
          <w:tab w:val="right" w:pos="9783"/>
        </w:tabs>
        <w:spacing w:line="276" w:lineRule="auto"/>
        <w:ind w:left="426" w:hanging="426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Załącznik</w:t>
      </w:r>
      <w:r w:rsidR="00F27CF1" w:rsidRPr="00064601">
        <w:rPr>
          <w:rFonts w:ascii="Cambria" w:hAnsi="Cambria" w:cs="Calibri"/>
          <w:bCs/>
          <w:sz w:val="22"/>
          <w:szCs w:val="22"/>
        </w:rPr>
        <w:t>i</w:t>
      </w:r>
      <w:r w:rsidRPr="00064601">
        <w:rPr>
          <w:rFonts w:ascii="Cambria" w:hAnsi="Cambria" w:cs="Calibri"/>
          <w:bCs/>
          <w:sz w:val="22"/>
          <w:szCs w:val="22"/>
        </w:rPr>
        <w:t>:</w:t>
      </w:r>
    </w:p>
    <w:p w14:paraId="19A096CF" w14:textId="77777777" w:rsidR="00C86E2E" w:rsidRPr="00064601" w:rsidRDefault="00C86E2E" w:rsidP="00A65CA2">
      <w:pPr>
        <w:tabs>
          <w:tab w:val="right" w:pos="9783"/>
        </w:tabs>
        <w:spacing w:line="276" w:lineRule="auto"/>
        <w:ind w:left="360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>1.</w:t>
      </w:r>
      <w:r w:rsidR="00E47789" w:rsidRPr="00064601">
        <w:rPr>
          <w:rFonts w:ascii="Cambria" w:hAnsi="Cambria" w:cs="Calibri"/>
          <w:bCs/>
          <w:sz w:val="22"/>
          <w:szCs w:val="22"/>
        </w:rPr>
        <w:t>oferta z dnia</w:t>
      </w:r>
      <w:r w:rsidR="00A01576" w:rsidRPr="00064601">
        <w:rPr>
          <w:rFonts w:ascii="Cambria" w:hAnsi="Cambria" w:cs="Calibri"/>
          <w:bCs/>
          <w:i/>
          <w:color w:val="0070C0"/>
          <w:sz w:val="22"/>
          <w:szCs w:val="22"/>
        </w:rPr>
        <w:t xml:space="preserve"> </w:t>
      </w:r>
      <w:r w:rsidR="00C154E0" w:rsidRPr="00C154E0">
        <w:rPr>
          <w:rFonts w:ascii="Cambria" w:hAnsi="Cambria" w:cs="Calibri"/>
          <w:bCs/>
          <w:iCs/>
          <w:sz w:val="22"/>
          <w:szCs w:val="22"/>
        </w:rPr>
        <w:t>……………</w:t>
      </w:r>
    </w:p>
    <w:p w14:paraId="40C64450" w14:textId="77777777" w:rsidR="00C86E2E" w:rsidRPr="00064601" w:rsidRDefault="00C86E2E" w:rsidP="00A65CA2">
      <w:pPr>
        <w:tabs>
          <w:tab w:val="left" w:pos="7110"/>
          <w:tab w:val="right" w:pos="9783"/>
        </w:tabs>
        <w:spacing w:line="276" w:lineRule="auto"/>
        <w:ind w:left="360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 xml:space="preserve">2. </w:t>
      </w:r>
      <w:r w:rsidR="00E47789" w:rsidRPr="00064601">
        <w:rPr>
          <w:rFonts w:ascii="Cambria" w:hAnsi="Cambria" w:cs="Calibri"/>
          <w:bCs/>
          <w:sz w:val="22"/>
          <w:szCs w:val="22"/>
        </w:rPr>
        <w:t>paszport techniczny</w:t>
      </w:r>
    </w:p>
    <w:p w14:paraId="113784FC" w14:textId="77777777" w:rsidR="00FA507C" w:rsidRPr="00064601" w:rsidRDefault="00FA507C" w:rsidP="00A65CA2">
      <w:pPr>
        <w:tabs>
          <w:tab w:val="left" w:pos="7110"/>
          <w:tab w:val="right" w:pos="9783"/>
        </w:tabs>
        <w:spacing w:line="276" w:lineRule="auto"/>
        <w:ind w:left="360"/>
        <w:rPr>
          <w:rFonts w:ascii="Cambria" w:hAnsi="Cambria" w:cs="Calibri"/>
          <w:bCs/>
          <w:sz w:val="22"/>
          <w:szCs w:val="22"/>
        </w:rPr>
      </w:pPr>
      <w:r w:rsidRPr="00064601">
        <w:rPr>
          <w:rFonts w:ascii="Cambria" w:hAnsi="Cambria" w:cs="Calibri"/>
          <w:bCs/>
          <w:sz w:val="22"/>
          <w:szCs w:val="22"/>
        </w:rPr>
        <w:t xml:space="preserve">3. </w:t>
      </w:r>
      <w:r w:rsidR="00D86ABD" w:rsidRPr="00064601">
        <w:rPr>
          <w:rFonts w:ascii="Cambria" w:hAnsi="Cambria" w:cs="Calibri"/>
          <w:bCs/>
          <w:sz w:val="22"/>
          <w:szCs w:val="22"/>
        </w:rPr>
        <w:t xml:space="preserve">wzór </w:t>
      </w:r>
      <w:r w:rsidRPr="00064601">
        <w:rPr>
          <w:rFonts w:ascii="Cambria" w:hAnsi="Cambria" w:cs="Calibri"/>
          <w:bCs/>
          <w:sz w:val="22"/>
          <w:szCs w:val="22"/>
        </w:rPr>
        <w:t>protok</w:t>
      </w:r>
      <w:r w:rsidR="00D86ABD" w:rsidRPr="00064601">
        <w:rPr>
          <w:rFonts w:ascii="Cambria" w:hAnsi="Cambria" w:cs="Calibri"/>
          <w:bCs/>
          <w:sz w:val="22"/>
          <w:szCs w:val="22"/>
        </w:rPr>
        <w:t>o</w:t>
      </w:r>
      <w:r w:rsidRPr="00064601">
        <w:rPr>
          <w:rFonts w:ascii="Cambria" w:hAnsi="Cambria" w:cs="Calibri"/>
          <w:bCs/>
          <w:sz w:val="22"/>
          <w:szCs w:val="22"/>
        </w:rPr>
        <w:t>ł</w:t>
      </w:r>
      <w:r w:rsidR="00D86ABD" w:rsidRPr="00064601">
        <w:rPr>
          <w:rFonts w:ascii="Cambria" w:hAnsi="Cambria" w:cs="Calibri"/>
          <w:bCs/>
          <w:sz w:val="22"/>
          <w:szCs w:val="22"/>
        </w:rPr>
        <w:t>u</w:t>
      </w:r>
      <w:r w:rsidRPr="00064601">
        <w:rPr>
          <w:rFonts w:ascii="Cambria" w:hAnsi="Cambria" w:cs="Calibri"/>
          <w:bCs/>
          <w:sz w:val="22"/>
          <w:szCs w:val="22"/>
        </w:rPr>
        <w:t xml:space="preserve"> zdawczo-odbiorcz</w:t>
      </w:r>
      <w:r w:rsidR="00D86ABD" w:rsidRPr="00064601">
        <w:rPr>
          <w:rFonts w:ascii="Cambria" w:hAnsi="Cambria" w:cs="Calibri"/>
          <w:bCs/>
          <w:sz w:val="22"/>
          <w:szCs w:val="22"/>
        </w:rPr>
        <w:t>ego</w:t>
      </w:r>
    </w:p>
    <w:p w14:paraId="19F57BCF" w14:textId="77777777" w:rsidR="00C86E2E" w:rsidRPr="00064601" w:rsidRDefault="00C86E2E" w:rsidP="00A65CA2">
      <w:pPr>
        <w:tabs>
          <w:tab w:val="left" w:pos="7110"/>
          <w:tab w:val="right" w:pos="9783"/>
        </w:tabs>
        <w:spacing w:line="276" w:lineRule="auto"/>
        <w:ind w:left="360"/>
        <w:rPr>
          <w:rFonts w:ascii="Cambria" w:hAnsi="Cambria" w:cs="Calibri"/>
          <w:b/>
          <w:color w:val="FF0000"/>
          <w:sz w:val="22"/>
          <w:szCs w:val="22"/>
        </w:rPr>
      </w:pPr>
    </w:p>
    <w:p w14:paraId="799B79E1" w14:textId="77777777" w:rsidR="003D670D" w:rsidRPr="00064601" w:rsidRDefault="003D670D" w:rsidP="00A65CA2">
      <w:pPr>
        <w:tabs>
          <w:tab w:val="left" w:pos="6660"/>
          <w:tab w:val="right" w:pos="9783"/>
        </w:tabs>
        <w:spacing w:line="276" w:lineRule="auto"/>
        <w:jc w:val="center"/>
        <w:outlineLvl w:val="0"/>
        <w:rPr>
          <w:rFonts w:ascii="Cambria" w:hAnsi="Cambria" w:cs="Calibri"/>
          <w:b/>
          <w:sz w:val="22"/>
          <w:szCs w:val="22"/>
        </w:rPr>
      </w:pPr>
    </w:p>
    <w:p w14:paraId="5C9FAA18" w14:textId="77777777" w:rsidR="00D86ABD" w:rsidRPr="00064601" w:rsidRDefault="00D86ABD" w:rsidP="00A65CA2">
      <w:pPr>
        <w:tabs>
          <w:tab w:val="left" w:pos="345"/>
          <w:tab w:val="right" w:pos="9783"/>
        </w:tabs>
        <w:rPr>
          <w:rFonts w:ascii="Cambria" w:hAnsi="Cambria" w:cs="Calibri"/>
          <w:b/>
          <w:bCs/>
          <w:color w:val="000000"/>
          <w:sz w:val="22"/>
          <w:szCs w:val="22"/>
        </w:rPr>
      </w:pPr>
      <w:r w:rsidRPr="00064601">
        <w:rPr>
          <w:rFonts w:ascii="Cambria" w:hAnsi="Cambria" w:cs="Calibri"/>
          <w:b/>
          <w:bCs/>
          <w:color w:val="000000"/>
          <w:sz w:val="22"/>
          <w:szCs w:val="22"/>
        </w:rPr>
        <w:t xml:space="preserve">WYKONAWCA: </w:t>
      </w:r>
      <w:r w:rsidRPr="00064601">
        <w:rPr>
          <w:rFonts w:ascii="Cambria" w:hAnsi="Cambria" w:cs="Calibri"/>
          <w:b/>
          <w:bCs/>
          <w:color w:val="000000"/>
          <w:sz w:val="22"/>
          <w:szCs w:val="22"/>
        </w:rPr>
        <w:tab/>
        <w:t>ZAMAWIAJACY:</w:t>
      </w:r>
    </w:p>
    <w:p w14:paraId="744D3036" w14:textId="77777777" w:rsidR="00D86ABD" w:rsidRPr="00D86ABD" w:rsidRDefault="00D86ABD" w:rsidP="00A65CA2">
      <w:pPr>
        <w:tabs>
          <w:tab w:val="left" w:pos="345"/>
          <w:tab w:val="right" w:pos="9783"/>
        </w:tabs>
        <w:rPr>
          <w:rFonts w:ascii="Calibri Light" w:hAnsi="Calibri Light" w:cs="Calibri"/>
          <w:i/>
          <w:iCs/>
          <w:sz w:val="18"/>
          <w:szCs w:val="18"/>
        </w:rPr>
      </w:pPr>
      <w:bookmarkStart w:id="1" w:name="_Hlk69730920"/>
      <w:r w:rsidRPr="00064601">
        <w:rPr>
          <w:rFonts w:ascii="Cambria" w:hAnsi="Cambria" w:cs="Calibri"/>
          <w:i/>
          <w:iCs/>
          <w:sz w:val="18"/>
          <w:szCs w:val="18"/>
        </w:rPr>
        <w:t>data i podpis</w:t>
      </w:r>
      <w:r w:rsidRPr="00064601">
        <w:rPr>
          <w:rFonts w:ascii="Cambria" w:hAnsi="Cambria" w:cs="Calibri"/>
          <w:i/>
          <w:iCs/>
          <w:sz w:val="18"/>
          <w:szCs w:val="18"/>
        </w:rPr>
        <w:tab/>
        <w:t>data i podpis</w:t>
      </w:r>
      <w:bookmarkEnd w:id="1"/>
    </w:p>
    <w:p w14:paraId="503F6B1F" w14:textId="77777777" w:rsidR="00B7343F" w:rsidRPr="0013557A" w:rsidRDefault="00B7343F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2BFD667F" w14:textId="77777777" w:rsidR="00F27CF1" w:rsidRPr="0013557A" w:rsidRDefault="00F27CF1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3351CEA2" w14:textId="77777777" w:rsidR="00A01576" w:rsidRPr="00D86ABD" w:rsidRDefault="0069402D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Cs/>
          <w:sz w:val="22"/>
          <w:szCs w:val="22"/>
        </w:rPr>
      </w:pPr>
      <w:r w:rsidRPr="0013557A">
        <w:rPr>
          <w:rFonts w:ascii="Cambria" w:hAnsi="Cambria" w:cs="Calibri"/>
          <w:b/>
          <w:sz w:val="22"/>
          <w:szCs w:val="22"/>
        </w:rPr>
        <w:br w:type="page"/>
      </w:r>
      <w:r w:rsidR="00A01576" w:rsidRPr="00D86ABD">
        <w:rPr>
          <w:rFonts w:ascii="Cambria" w:hAnsi="Cambria" w:cs="Calibri"/>
          <w:bCs/>
          <w:sz w:val="22"/>
          <w:szCs w:val="22"/>
        </w:rPr>
        <w:lastRenderedPageBreak/>
        <w:t>Załącznik nr 1</w:t>
      </w:r>
    </w:p>
    <w:p w14:paraId="6470F50A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5C7578D1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21A8D141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4707098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489C6A15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339E92ED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5776C21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317C2C9E" w14:textId="15BC7967" w:rsidR="00A01576" w:rsidRPr="0013557A" w:rsidRDefault="00B93303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  <w:r w:rsidRPr="0013557A">
        <w:rPr>
          <w:rFonts w:ascii="Cambria" w:hAnsi="Cambria"/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4F8D61F2" wp14:editId="02F1EA77">
                <wp:simplePos x="0" y="0"/>
                <wp:positionH relativeFrom="column">
                  <wp:align>center</wp:align>
                </wp:positionH>
                <wp:positionV relativeFrom="paragraph">
                  <wp:posOffset>177800</wp:posOffset>
                </wp:positionV>
                <wp:extent cx="3037205" cy="6221095"/>
                <wp:effectExtent l="12700" t="10795" r="7620" b="6985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7205" cy="6221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BC85A7" w14:textId="77777777" w:rsidR="00A01576" w:rsidRDefault="00EC7EE0">
                            <w:r>
                              <w:t xml:space="preserve">                         </w:t>
                            </w:r>
                            <w:r w:rsidR="00A01576">
                              <w:t xml:space="preserve">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8D61F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14pt;width:239.15pt;height:489.85pt;z-index:251657728;visibility:visible;mso-wrap-style:square;mso-width-percent:0;mso-height-percent:0;mso-wrap-distance-left:9pt;mso-wrap-distance-top:3.6pt;mso-wrap-distance-right:9pt;mso-wrap-distance-bottom:3.6pt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">
                <v:textbox>
                  <w:txbxContent>
                    <w:p w14:paraId="42BC85A7" w14:textId="77777777" w:rsidR="00A01576" w:rsidRDefault="00EC7EE0">
                      <w:r>
                        <w:t xml:space="preserve">                         </w:t>
                      </w:r>
                      <w:r w:rsidR="00A01576">
                        <w:t xml:space="preserve">OFERTA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3C88231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3E374EA5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AD0D64C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8BA10F3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4529377C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59425787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124BAD2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591FEFE4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3942E35B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5618F89E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1706A815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756AE992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218F6BDE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1629F7CC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313FFE9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114D6D55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26807A1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4BF99CB4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41FD90D7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37AA4DB7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1B743582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54356F67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20FF9E95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09737DA5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2EA7C94E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75E28F2C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0F9B8306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5BFE305B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4191EF38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16932138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256E2E13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0EEA4262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4C0154E9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A234808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668F4F7E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22E986E4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73E8A4CD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3F0753B8" w14:textId="77777777" w:rsidR="00A01576" w:rsidRPr="0013557A" w:rsidRDefault="00A01576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17238E71" w14:textId="70B1BAB1" w:rsidR="001B2EFB" w:rsidRPr="00D86ABD" w:rsidRDefault="00985077" w:rsidP="00985077">
      <w:pPr>
        <w:tabs>
          <w:tab w:val="left" w:pos="6660"/>
          <w:tab w:val="right" w:pos="9783"/>
        </w:tabs>
        <w:spacing w:line="276" w:lineRule="auto"/>
        <w:outlineLvl w:val="0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/>
          <w:sz w:val="22"/>
          <w:szCs w:val="22"/>
        </w:rPr>
        <w:tab/>
      </w:r>
      <w:r w:rsidR="001B2EFB" w:rsidRPr="00D86ABD">
        <w:rPr>
          <w:rFonts w:ascii="Cambria" w:hAnsi="Cambria" w:cs="Calibri"/>
          <w:bCs/>
          <w:sz w:val="22"/>
          <w:szCs w:val="22"/>
        </w:rPr>
        <w:t>Załącznik nr</w:t>
      </w:r>
      <w:r w:rsidR="00E47789" w:rsidRPr="00D86ABD">
        <w:rPr>
          <w:rFonts w:ascii="Cambria" w:hAnsi="Cambria" w:cs="Calibri"/>
          <w:bCs/>
          <w:sz w:val="22"/>
          <w:szCs w:val="22"/>
        </w:rPr>
        <w:t xml:space="preserve"> 2</w:t>
      </w:r>
    </w:p>
    <w:p w14:paraId="4A1C3B4C" w14:textId="77777777" w:rsidR="00840D4B" w:rsidRPr="0013557A" w:rsidRDefault="00840D4B" w:rsidP="00A65CA2">
      <w:pPr>
        <w:tabs>
          <w:tab w:val="left" w:pos="6660"/>
          <w:tab w:val="right" w:pos="9783"/>
        </w:tabs>
        <w:spacing w:line="276" w:lineRule="auto"/>
        <w:jc w:val="right"/>
        <w:outlineLvl w:val="0"/>
        <w:rPr>
          <w:rFonts w:ascii="Cambria" w:hAnsi="Cambria" w:cs="Calibri"/>
          <w:b/>
          <w:sz w:val="22"/>
          <w:szCs w:val="22"/>
        </w:rPr>
      </w:pPr>
    </w:p>
    <w:p w14:paraId="381BBFEE" w14:textId="77777777" w:rsidR="001B2EFB" w:rsidRPr="0013557A" w:rsidRDefault="001B2EFB" w:rsidP="00A65CA2">
      <w:pPr>
        <w:tabs>
          <w:tab w:val="left" w:pos="6660"/>
          <w:tab w:val="right" w:pos="9783"/>
        </w:tabs>
        <w:spacing w:line="276" w:lineRule="auto"/>
        <w:jc w:val="center"/>
        <w:outlineLvl w:val="0"/>
        <w:rPr>
          <w:rFonts w:ascii="Cambria" w:hAnsi="Cambria" w:cs="Calibri"/>
          <w:b/>
          <w:sz w:val="22"/>
          <w:szCs w:val="22"/>
        </w:rPr>
      </w:pPr>
      <w:r w:rsidRPr="0013557A">
        <w:rPr>
          <w:rFonts w:ascii="Cambria" w:hAnsi="Cambria" w:cs="Calibri"/>
          <w:b/>
          <w:sz w:val="22"/>
          <w:szCs w:val="22"/>
        </w:rPr>
        <w:t>Paszport techniczny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1992"/>
        <w:gridCol w:w="1992"/>
        <w:gridCol w:w="1992"/>
        <w:gridCol w:w="1992"/>
      </w:tblGrid>
      <w:tr w:rsidR="00F66A78" w:rsidRPr="0013557A" w14:paraId="5F795781" w14:textId="77777777" w:rsidTr="00D86ABD">
        <w:trPr>
          <w:trHeight w:val="885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B9EE7D4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PRAWIDŁOWA NAZWA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065B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BE690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9198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50339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30D0CEA0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D1ED9B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PRODUCENT adres, kontakt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3F463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353CE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2D78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26F9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19AA9044" w14:textId="77777777" w:rsidTr="00D86ABD">
        <w:trPr>
          <w:trHeight w:val="51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5939BE0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Sugerowany Serwis (autoryzowany) adres, kontakt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FD2B8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3975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29F4F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648F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0EA41738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F6D347B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MODEL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319D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4228E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E7150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DC7B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01522D46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81B815B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NR SERYJNY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E5ADF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  <w:lang w:val="en-US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0FC8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5510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12BFBB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30F4FC03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89F7CB8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ROK PRODUKCJI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088B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98E1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D491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9184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6B2DAE49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174DCF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DOSTAWCA adres, kontakt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E2D2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6EBD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25334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E98E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1AC27641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2841FD4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CENA ZAKUPU [zł]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5E4D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95B10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71C74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B44F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633DB6E8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13F550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PRZEGLAD (jak często miesiące)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D0CCF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14E4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57F1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897A0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7452A1A5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19EBDC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Zasilanie [V]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3001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73DD0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B04AB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EDF20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544C2D7A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1101AA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Zasilanie alternatywne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C095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EDB5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1942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DEDE4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5F4E3E89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9797F8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Dodatkowe wymagane przyłącza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D5E1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E82B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9D72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02593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4D3007AD" w14:textId="77777777" w:rsidTr="00D86ABD">
        <w:trPr>
          <w:trHeight w:val="765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7C1E83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Warunki pomieszczenia (klimatyzacja, wentylacja, nośność stropu itp.)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61C4F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8E17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F234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8E40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0D9CAB70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6A367B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Warunki transportu, opis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EB89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C3BE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36FA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F25DF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31DF9511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E69AFD8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Zalecenia eksploatacyjne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BC83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D8CA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A8B6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A213D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4FA469FD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96679FA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Gniazda (we/wyj rodzaj, liczba)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24CA1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28A0B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67B6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8C2C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4FA93E21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182DCC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lastRenderedPageBreak/>
              <w:t>Wymagany UDT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BF41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0DD4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566A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FCC31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02DD7D4B" w14:textId="77777777" w:rsidTr="00D86ABD">
        <w:trPr>
          <w:trHeight w:val="51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AC1590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Wzorc., kalibr., cechow., legal. (które, jak często)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0F74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B05D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B883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52C33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45FAA1A8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61C54C8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color w:val="000000"/>
                <w:sz w:val="22"/>
                <w:szCs w:val="22"/>
              </w:rPr>
              <w:t>Wielkości charakterystyczne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D286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45E5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3F324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3A69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746CB6F7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B1889D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WYPOSAŻENIE DODATKOWE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DC95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1D138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4172D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9FE47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6A7DC07B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9B42562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Gwarancja (okres)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AD99F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B8B5E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E707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E2EFF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sz w:val="22"/>
                <w:szCs w:val="22"/>
              </w:rPr>
              <w:t> </w:t>
            </w:r>
          </w:p>
        </w:tc>
      </w:tr>
      <w:tr w:rsidR="00F66A78" w:rsidRPr="0013557A" w14:paraId="2590CE02" w14:textId="77777777" w:rsidTr="00D86ABD">
        <w:trPr>
          <w:trHeight w:val="51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54E1256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Procedury/rodzaje badań jakie można wykonać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225D69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665BD5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DE00A7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CBCD54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F66A78" w:rsidRPr="0013557A" w14:paraId="6C9C9893" w14:textId="77777777" w:rsidTr="00D86ABD">
        <w:trPr>
          <w:trHeight w:val="30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F3BE8F0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Wymagane odczynniki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6405BB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3CC47B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4A6BBE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40F53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F66A78" w:rsidRPr="0013557A" w14:paraId="6BCDE5C3" w14:textId="77777777" w:rsidTr="00D86ABD">
        <w:trPr>
          <w:trHeight w:val="510"/>
        </w:trPr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E962CCC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Alarm (rodzaj: powiadomienie sms, dźwiękowy itp.)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416F70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D1A04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BBEEE2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C82F5E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F66A78" w:rsidRPr="0013557A" w14:paraId="3D3326B7" w14:textId="77777777" w:rsidTr="00D86ABD">
        <w:trPr>
          <w:trHeight w:val="300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4F46805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Gabaryty i waga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75D29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CDC377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D07058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7297B7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color w:val="000000"/>
                <w:sz w:val="22"/>
                <w:szCs w:val="22"/>
              </w:rPr>
              <w:t> </w:t>
            </w:r>
          </w:p>
        </w:tc>
      </w:tr>
      <w:tr w:rsidR="00F66A78" w:rsidRPr="0013557A" w14:paraId="4552D7B0" w14:textId="77777777" w:rsidTr="00D86ABD">
        <w:trPr>
          <w:trHeight w:val="300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E610F39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Elementy zużywalne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91E842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7EAD8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492329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D68255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</w:tr>
      <w:tr w:rsidR="00F66A78" w:rsidRPr="0013557A" w14:paraId="00A0B895" w14:textId="77777777" w:rsidTr="00D86ABD">
        <w:trPr>
          <w:trHeight w:val="300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629487E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  <w:t>Czynności wymagane w ramach przeglądu serwisowego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CEBD2D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3C320D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58FA3C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849DA6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</w:p>
        </w:tc>
      </w:tr>
      <w:tr w:rsidR="00F66A78" w:rsidRPr="0013557A" w14:paraId="53819970" w14:textId="77777777" w:rsidTr="00D86ABD">
        <w:trPr>
          <w:trHeight w:val="300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0D5E659" w14:textId="77777777" w:rsidR="00F66A78" w:rsidRPr="0013557A" w:rsidRDefault="00F66A78" w:rsidP="00A65CA2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bCs/>
                <w:sz w:val="22"/>
                <w:szCs w:val="22"/>
              </w:rPr>
              <w:t>Czy urządzenie przechowuje dane osobowe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F2C358" w14:textId="77777777" w:rsidR="00F66A78" w:rsidRPr="0013557A" w:rsidRDefault="00F66A78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 xml:space="preserve">Tak, dane </w:t>
            </w:r>
            <w:r w:rsidRPr="0013557A">
              <w:rPr>
                <w:rFonts w:ascii="Cambria" w:hAnsi="Cambria" w:cs="Calibri"/>
                <w:color w:val="FF0000"/>
                <w:sz w:val="22"/>
                <w:szCs w:val="22"/>
              </w:rPr>
              <w:t>pacjentów</w:t>
            </w:r>
            <w:r w:rsidR="004E5EC6" w:rsidRPr="0013557A">
              <w:rPr>
                <w:rFonts w:ascii="Cambria" w:hAnsi="Cambria" w:cs="Calibri"/>
                <w:color w:val="FF0000"/>
                <w:sz w:val="22"/>
                <w:szCs w:val="22"/>
              </w:rPr>
              <w:t xml:space="preserve"> ?</w:t>
            </w:r>
          </w:p>
          <w:p w14:paraId="343CD23C" w14:textId="77777777" w:rsidR="00B615ED" w:rsidRPr="0013557A" w:rsidRDefault="00B615ED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</w:p>
          <w:p w14:paraId="1C5A2007" w14:textId="77777777" w:rsidR="00F66A78" w:rsidRPr="0013557A" w:rsidRDefault="00F66A78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>Tak, dane użytkownika</w:t>
            </w:r>
          </w:p>
          <w:p w14:paraId="488B6EAB" w14:textId="77777777" w:rsidR="00B615ED" w:rsidRPr="0013557A" w:rsidRDefault="00B615ED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b/>
                <w:sz w:val="22"/>
                <w:szCs w:val="22"/>
              </w:rPr>
            </w:pPr>
          </w:p>
          <w:p w14:paraId="28216835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>Nie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A77F64" w14:textId="77777777" w:rsidR="00F66A78" w:rsidRPr="0013557A" w:rsidRDefault="00F66A78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 xml:space="preserve">Tak, dane </w:t>
            </w:r>
            <w:r w:rsidRPr="0013557A">
              <w:rPr>
                <w:rFonts w:ascii="Cambria" w:hAnsi="Cambria" w:cs="Calibri"/>
                <w:color w:val="FF0000"/>
                <w:sz w:val="22"/>
                <w:szCs w:val="22"/>
              </w:rPr>
              <w:t>pacjentów</w:t>
            </w:r>
            <w:r w:rsidR="004E5EC6" w:rsidRPr="0013557A">
              <w:rPr>
                <w:rFonts w:ascii="Cambria" w:hAnsi="Cambria" w:cs="Calibri"/>
                <w:color w:val="FF0000"/>
                <w:sz w:val="22"/>
                <w:szCs w:val="22"/>
              </w:rPr>
              <w:t xml:space="preserve"> ?</w:t>
            </w:r>
          </w:p>
          <w:p w14:paraId="48CED367" w14:textId="77777777" w:rsidR="00B615ED" w:rsidRPr="0013557A" w:rsidRDefault="00B615ED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</w:p>
          <w:p w14:paraId="4190F979" w14:textId="77777777" w:rsidR="00F66A78" w:rsidRPr="0013557A" w:rsidRDefault="00F66A78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>Tak, dane użytkownika</w:t>
            </w:r>
          </w:p>
          <w:p w14:paraId="71BF75BD" w14:textId="77777777" w:rsidR="00B615ED" w:rsidRPr="0013557A" w:rsidRDefault="00B615ED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b/>
                <w:sz w:val="22"/>
                <w:szCs w:val="22"/>
              </w:rPr>
            </w:pPr>
          </w:p>
          <w:p w14:paraId="5914CB3F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>Nie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C605D5" w14:textId="77777777" w:rsidR="00F66A78" w:rsidRPr="0013557A" w:rsidRDefault="00F66A78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 xml:space="preserve">Tak, dane </w:t>
            </w:r>
            <w:r w:rsidRPr="0013557A">
              <w:rPr>
                <w:rFonts w:ascii="Cambria" w:hAnsi="Cambria" w:cs="Calibri"/>
                <w:color w:val="FF0000"/>
                <w:sz w:val="22"/>
                <w:szCs w:val="22"/>
              </w:rPr>
              <w:t>pacjentów</w:t>
            </w:r>
            <w:r w:rsidR="004E5EC6" w:rsidRPr="0013557A">
              <w:rPr>
                <w:rFonts w:ascii="Cambria" w:hAnsi="Cambria" w:cs="Calibri"/>
                <w:color w:val="FF0000"/>
                <w:sz w:val="22"/>
                <w:szCs w:val="22"/>
              </w:rPr>
              <w:t xml:space="preserve"> ?</w:t>
            </w:r>
          </w:p>
          <w:p w14:paraId="00DA7CF9" w14:textId="77777777" w:rsidR="00B615ED" w:rsidRPr="0013557A" w:rsidRDefault="00B615ED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</w:p>
          <w:p w14:paraId="58F8FF99" w14:textId="77777777" w:rsidR="00F66A78" w:rsidRPr="0013557A" w:rsidRDefault="00F66A78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>Tak, dane użytkownika</w:t>
            </w:r>
          </w:p>
          <w:p w14:paraId="637271B0" w14:textId="77777777" w:rsidR="00B615ED" w:rsidRPr="0013557A" w:rsidRDefault="00B615ED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b/>
                <w:sz w:val="22"/>
                <w:szCs w:val="22"/>
              </w:rPr>
            </w:pPr>
          </w:p>
          <w:p w14:paraId="388061D4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>Nie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35C348" w14:textId="77777777" w:rsidR="00F66A78" w:rsidRPr="0013557A" w:rsidRDefault="00F66A78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 xml:space="preserve">Tak, dane </w:t>
            </w:r>
            <w:r w:rsidRPr="0013557A">
              <w:rPr>
                <w:rFonts w:ascii="Cambria" w:hAnsi="Cambria" w:cs="Calibri"/>
                <w:color w:val="FF0000"/>
                <w:sz w:val="22"/>
                <w:szCs w:val="22"/>
              </w:rPr>
              <w:t>pacjentów</w:t>
            </w:r>
            <w:r w:rsidR="004E5EC6" w:rsidRPr="0013557A">
              <w:rPr>
                <w:rFonts w:ascii="Cambria" w:hAnsi="Cambria" w:cs="Calibri"/>
                <w:color w:val="FF0000"/>
                <w:sz w:val="22"/>
                <w:szCs w:val="22"/>
              </w:rPr>
              <w:t xml:space="preserve"> ? </w:t>
            </w:r>
          </w:p>
          <w:p w14:paraId="19915CA7" w14:textId="77777777" w:rsidR="00B615ED" w:rsidRPr="0013557A" w:rsidRDefault="00B615ED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</w:p>
          <w:p w14:paraId="789C2EAF" w14:textId="77777777" w:rsidR="00F66A78" w:rsidRPr="0013557A" w:rsidRDefault="00F66A78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>Tak, dane użytkownika</w:t>
            </w:r>
          </w:p>
          <w:p w14:paraId="1AB7DC5F" w14:textId="77777777" w:rsidR="00B615ED" w:rsidRPr="0013557A" w:rsidRDefault="00B615ED" w:rsidP="00A65CA2">
            <w:pPr>
              <w:tabs>
                <w:tab w:val="left" w:pos="6660"/>
                <w:tab w:val="right" w:pos="9783"/>
              </w:tabs>
              <w:spacing w:line="276" w:lineRule="auto"/>
              <w:outlineLvl w:val="0"/>
              <w:rPr>
                <w:rFonts w:ascii="Cambria" w:hAnsi="Cambria" w:cs="Calibri"/>
                <w:b/>
                <w:sz w:val="22"/>
                <w:szCs w:val="22"/>
              </w:rPr>
            </w:pPr>
          </w:p>
          <w:p w14:paraId="1A8DF876" w14:textId="77777777" w:rsidR="00F66A78" w:rsidRPr="0013557A" w:rsidRDefault="00F66A78" w:rsidP="00A65CA2">
            <w:pPr>
              <w:spacing w:line="276" w:lineRule="auto"/>
              <w:rPr>
                <w:rFonts w:ascii="Cambria" w:hAnsi="Cambria" w:cs="Calibri"/>
                <w:color w:val="000000"/>
                <w:sz w:val="22"/>
                <w:szCs w:val="22"/>
              </w:rPr>
            </w:pPr>
            <w:r w:rsidRPr="0013557A">
              <w:rPr>
                <w:rFonts w:ascii="Cambria" w:hAnsi="Cambria" w:cs="Calibri"/>
                <w:b/>
                <w:sz w:val="22"/>
                <w:szCs w:val="22"/>
              </w:rPr>
              <w:t xml:space="preserve">□ </w:t>
            </w:r>
            <w:r w:rsidRPr="0013557A">
              <w:rPr>
                <w:rFonts w:ascii="Cambria" w:hAnsi="Cambria" w:cs="Calibri"/>
                <w:sz w:val="22"/>
                <w:szCs w:val="22"/>
              </w:rPr>
              <w:t>Nie</w:t>
            </w:r>
          </w:p>
        </w:tc>
      </w:tr>
    </w:tbl>
    <w:p w14:paraId="2DE83DF9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419E3C98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6E876377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5AFFBAAC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1FA94ECC" w14:textId="77777777" w:rsidR="00FA507C" w:rsidRPr="0013557A" w:rsidRDefault="00FA507C" w:rsidP="00A65CA2">
      <w:pPr>
        <w:jc w:val="center"/>
        <w:rPr>
          <w:rFonts w:ascii="Cambria" w:hAnsi="Cambria"/>
          <w:b/>
          <w:sz w:val="24"/>
          <w:szCs w:val="24"/>
        </w:rPr>
      </w:pPr>
    </w:p>
    <w:p w14:paraId="4FA98DCC" w14:textId="0FA132EB" w:rsidR="00FA507C" w:rsidRPr="00D86ABD" w:rsidRDefault="00D86ABD" w:rsidP="00985077">
      <w:pPr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br w:type="page"/>
      </w:r>
      <w:r w:rsidR="00FA507C" w:rsidRPr="00D86ABD">
        <w:rPr>
          <w:rFonts w:ascii="Cambria" w:hAnsi="Cambria"/>
          <w:bCs/>
          <w:sz w:val="24"/>
          <w:szCs w:val="24"/>
        </w:rPr>
        <w:lastRenderedPageBreak/>
        <w:t>Załącznik nr 3</w:t>
      </w:r>
    </w:p>
    <w:p w14:paraId="36B1B3DC" w14:textId="77777777" w:rsidR="00D86ABD" w:rsidRPr="000C5DE1" w:rsidRDefault="00D86ABD" w:rsidP="00A65CA2">
      <w:pPr>
        <w:jc w:val="center"/>
        <w:rPr>
          <w:rFonts w:ascii="Calibri" w:hAnsi="Calibri" w:cs="Calibri"/>
          <w:b/>
          <w:sz w:val="22"/>
          <w:szCs w:val="22"/>
        </w:rPr>
      </w:pPr>
    </w:p>
    <w:p w14:paraId="5A4DD636" w14:textId="77777777" w:rsidR="00FA507C" w:rsidRPr="000C5DE1" w:rsidRDefault="00FA507C" w:rsidP="00A65CA2">
      <w:pPr>
        <w:jc w:val="center"/>
        <w:rPr>
          <w:rFonts w:ascii="Calibri" w:hAnsi="Calibri" w:cs="Calibri"/>
          <w:b/>
          <w:sz w:val="22"/>
          <w:szCs w:val="22"/>
        </w:rPr>
      </w:pPr>
      <w:r w:rsidRPr="000C5DE1">
        <w:rPr>
          <w:rFonts w:ascii="Calibri" w:hAnsi="Calibri" w:cs="Calibri"/>
          <w:b/>
          <w:sz w:val="22"/>
          <w:szCs w:val="22"/>
        </w:rPr>
        <w:t xml:space="preserve">Protokół </w:t>
      </w:r>
      <w:r w:rsidR="00D86ABD" w:rsidRPr="000C5DE1">
        <w:rPr>
          <w:rFonts w:ascii="Calibri" w:hAnsi="Calibri" w:cs="Calibri"/>
          <w:b/>
          <w:sz w:val="22"/>
          <w:szCs w:val="22"/>
        </w:rPr>
        <w:t>zdawczo-</w:t>
      </w:r>
      <w:r w:rsidRPr="000C5DE1">
        <w:rPr>
          <w:rFonts w:ascii="Calibri" w:hAnsi="Calibri" w:cs="Calibri"/>
          <w:b/>
          <w:sz w:val="22"/>
          <w:szCs w:val="22"/>
        </w:rPr>
        <w:t>odbio</w:t>
      </w:r>
      <w:r w:rsidR="00D86ABD" w:rsidRPr="000C5DE1">
        <w:rPr>
          <w:rFonts w:ascii="Calibri" w:hAnsi="Calibri" w:cs="Calibri"/>
          <w:b/>
          <w:sz w:val="22"/>
          <w:szCs w:val="22"/>
        </w:rPr>
        <w:t>rczy</w:t>
      </w:r>
    </w:p>
    <w:p w14:paraId="771FC6E8" w14:textId="77777777" w:rsidR="00FA507C" w:rsidRPr="000C5DE1" w:rsidRDefault="00FA507C" w:rsidP="00A65CA2">
      <w:pPr>
        <w:jc w:val="center"/>
        <w:rPr>
          <w:rFonts w:ascii="Calibri" w:hAnsi="Calibri" w:cs="Calibri"/>
          <w:b/>
          <w:sz w:val="22"/>
          <w:szCs w:val="22"/>
        </w:rPr>
      </w:pPr>
    </w:p>
    <w:p w14:paraId="191EA4B3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Czynności odbiorowe rozpoczęte w dniu …………………</w:t>
      </w:r>
      <w:r w:rsidR="000C5DE1">
        <w:rPr>
          <w:rFonts w:ascii="Calibri" w:hAnsi="Calibri" w:cs="Calibri"/>
          <w:sz w:val="22"/>
          <w:szCs w:val="22"/>
        </w:rPr>
        <w:t>…..</w:t>
      </w:r>
      <w:r w:rsidRPr="000C5DE1">
        <w:rPr>
          <w:rFonts w:ascii="Calibri" w:hAnsi="Calibri" w:cs="Calibri"/>
          <w:sz w:val="22"/>
          <w:szCs w:val="22"/>
        </w:rPr>
        <w:t>……, zakończone dnia …………………</w:t>
      </w:r>
      <w:r w:rsidR="000C5DE1">
        <w:rPr>
          <w:rFonts w:ascii="Calibri" w:hAnsi="Calibri" w:cs="Calibri"/>
          <w:sz w:val="22"/>
          <w:szCs w:val="22"/>
        </w:rPr>
        <w:t>…..</w:t>
      </w:r>
      <w:r w:rsidRPr="000C5DE1">
        <w:rPr>
          <w:rFonts w:ascii="Calibri" w:hAnsi="Calibri" w:cs="Calibri"/>
          <w:sz w:val="22"/>
          <w:szCs w:val="22"/>
        </w:rPr>
        <w:t>……….,</w:t>
      </w:r>
    </w:p>
    <w:p w14:paraId="47A12897" w14:textId="77777777" w:rsidR="000C5DE1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 xml:space="preserve">na okoliczność </w:t>
      </w:r>
      <w:r w:rsidRPr="003F2D03">
        <w:rPr>
          <w:rFonts w:ascii="Calibri" w:hAnsi="Calibri" w:cs="Calibri"/>
          <w:sz w:val="22"/>
          <w:szCs w:val="22"/>
        </w:rPr>
        <w:t xml:space="preserve">odbioru </w:t>
      </w:r>
      <w:r w:rsidR="000C5DE1" w:rsidRPr="003F2D03">
        <w:rPr>
          <w:rFonts w:ascii="Calibri" w:hAnsi="Calibri" w:cs="Calibri"/>
          <w:sz w:val="22"/>
          <w:szCs w:val="22"/>
        </w:rPr>
        <w:t xml:space="preserve">urządzenia </w:t>
      </w:r>
      <w:r w:rsidRPr="003F2D03">
        <w:rPr>
          <w:rFonts w:ascii="Calibri" w:hAnsi="Calibri" w:cs="Calibri"/>
          <w:sz w:val="22"/>
          <w:szCs w:val="22"/>
        </w:rPr>
        <w:t>będącego</w:t>
      </w:r>
      <w:r w:rsidRPr="000C5DE1">
        <w:rPr>
          <w:rFonts w:ascii="Calibri" w:hAnsi="Calibri" w:cs="Calibri"/>
          <w:sz w:val="22"/>
          <w:szCs w:val="22"/>
        </w:rPr>
        <w:t xml:space="preserve"> przedmiotem umowy </w:t>
      </w:r>
      <w:r w:rsidR="000C5DE1" w:rsidRPr="000C5DE1">
        <w:rPr>
          <w:rFonts w:ascii="Calibri" w:hAnsi="Calibri" w:cs="Calibri"/>
          <w:sz w:val="22"/>
          <w:szCs w:val="22"/>
        </w:rPr>
        <w:t xml:space="preserve">na zakup aparatury nr </w:t>
      </w:r>
      <w:r w:rsidRPr="000C5DE1">
        <w:rPr>
          <w:rFonts w:ascii="Calibri" w:hAnsi="Calibri" w:cs="Calibri"/>
          <w:sz w:val="22"/>
          <w:szCs w:val="22"/>
        </w:rPr>
        <w:t>………………………... z dnia ………............., dostarczonego przez Wykonawcę</w:t>
      </w:r>
      <w:r w:rsidR="000C5DE1" w:rsidRPr="000C5DE1">
        <w:rPr>
          <w:rFonts w:ascii="Calibri" w:hAnsi="Calibri" w:cs="Calibri"/>
          <w:sz w:val="22"/>
          <w:szCs w:val="22"/>
        </w:rPr>
        <w:t>:</w:t>
      </w:r>
      <w:r w:rsidRPr="000C5DE1">
        <w:rPr>
          <w:rFonts w:ascii="Calibri" w:hAnsi="Calibri" w:cs="Calibri"/>
          <w:sz w:val="22"/>
          <w:szCs w:val="22"/>
        </w:rPr>
        <w:t xml:space="preserve"> …………………………………………….……</w:t>
      </w:r>
      <w:r w:rsidR="000C5DE1" w:rsidRPr="000C5DE1">
        <w:rPr>
          <w:rFonts w:ascii="Calibri" w:hAnsi="Calibri" w:cs="Calibri"/>
          <w:sz w:val="22"/>
          <w:szCs w:val="22"/>
        </w:rPr>
        <w:t>………………………………………………………………………………….</w:t>
      </w:r>
      <w:r w:rsidRPr="000C5DE1">
        <w:rPr>
          <w:rFonts w:ascii="Calibri" w:hAnsi="Calibri" w:cs="Calibri"/>
          <w:sz w:val="22"/>
          <w:szCs w:val="22"/>
        </w:rPr>
        <w:t>…….</w:t>
      </w:r>
      <w:r w:rsidR="000C5DE1" w:rsidRPr="000C5DE1">
        <w:rPr>
          <w:rFonts w:ascii="Calibri" w:hAnsi="Calibri" w:cs="Calibri"/>
          <w:sz w:val="22"/>
          <w:szCs w:val="22"/>
        </w:rPr>
        <w:t>,</w:t>
      </w:r>
    </w:p>
    <w:p w14:paraId="0C9F003A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 xml:space="preserve">na rzecz Zamawiającego - Uniwersytetu Medycznego w Łodzi, 90-419 Łódź, </w:t>
      </w:r>
      <w:r w:rsidR="000C5DE1" w:rsidRPr="000C5DE1">
        <w:rPr>
          <w:rFonts w:ascii="Calibri" w:hAnsi="Calibri" w:cs="Calibri"/>
          <w:sz w:val="22"/>
          <w:szCs w:val="22"/>
        </w:rPr>
        <w:t>a</w:t>
      </w:r>
      <w:r w:rsidRPr="000C5DE1">
        <w:rPr>
          <w:rFonts w:ascii="Calibri" w:hAnsi="Calibri" w:cs="Calibri"/>
          <w:sz w:val="22"/>
          <w:szCs w:val="22"/>
        </w:rPr>
        <w:t xml:space="preserve">l. Kościuszki 4. </w:t>
      </w:r>
    </w:p>
    <w:p w14:paraId="4AD85C9A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Miejsce dostawy</w:t>
      </w:r>
      <w:r w:rsidR="000C5DE1" w:rsidRPr="000C5DE1">
        <w:rPr>
          <w:rFonts w:ascii="Calibri" w:hAnsi="Calibri" w:cs="Calibri"/>
          <w:sz w:val="22"/>
          <w:szCs w:val="22"/>
        </w:rPr>
        <w:t xml:space="preserve"> </w:t>
      </w:r>
      <w:r w:rsidR="000C5DE1" w:rsidRPr="000C5DE1">
        <w:rPr>
          <w:rFonts w:ascii="Calibri" w:hAnsi="Calibri" w:cs="Calibri"/>
          <w:i/>
          <w:iCs/>
          <w:sz w:val="22"/>
          <w:szCs w:val="22"/>
        </w:rPr>
        <w:t>(nazwa i adres jednostki Zamawiającego)</w:t>
      </w:r>
      <w:r w:rsidRPr="000C5DE1">
        <w:rPr>
          <w:rFonts w:ascii="Calibri" w:hAnsi="Calibri" w:cs="Calibri"/>
          <w:sz w:val="22"/>
          <w:szCs w:val="22"/>
        </w:rPr>
        <w:t xml:space="preserve"> ……………………………………………. </w:t>
      </w:r>
    </w:p>
    <w:p w14:paraId="69656E3D" w14:textId="77777777" w:rsidR="00FA507C" w:rsidRPr="000C5DE1" w:rsidRDefault="00FA507C" w:rsidP="00A65CA2">
      <w:pPr>
        <w:jc w:val="both"/>
        <w:rPr>
          <w:rFonts w:ascii="Calibri" w:hAnsi="Calibri" w:cs="Calibri"/>
          <w:b/>
          <w:sz w:val="22"/>
          <w:szCs w:val="22"/>
        </w:rPr>
      </w:pPr>
      <w:r w:rsidRPr="000C5DE1">
        <w:rPr>
          <w:rFonts w:ascii="Calibri" w:hAnsi="Calibri" w:cs="Calibri"/>
          <w:b/>
          <w:sz w:val="22"/>
          <w:szCs w:val="22"/>
        </w:rPr>
        <w:t>Komisja w składzie:</w:t>
      </w:r>
    </w:p>
    <w:p w14:paraId="73430262" w14:textId="77777777" w:rsidR="00FA507C" w:rsidRPr="000C5DE1" w:rsidRDefault="00FA507C" w:rsidP="00A65CA2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</w:p>
    <w:p w14:paraId="6CBF5CD7" w14:textId="77777777" w:rsidR="000C5DE1" w:rsidRDefault="00FA507C" w:rsidP="003F2D03">
      <w:pPr>
        <w:pStyle w:val="Akapitzlist"/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04598C09" w14:textId="77777777" w:rsidR="00FA507C" w:rsidRPr="000C5DE1" w:rsidRDefault="00FA507C" w:rsidP="003F2D03">
      <w:pPr>
        <w:pStyle w:val="Akapitzlist"/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 xml:space="preserve">  (imię nazwisko)</w:t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  <w:t xml:space="preserve">  (funkcja)</w:t>
      </w:r>
    </w:p>
    <w:p w14:paraId="7A5DE658" w14:textId="77777777" w:rsidR="000C5DE1" w:rsidRDefault="00FA507C" w:rsidP="003F2D03">
      <w:pPr>
        <w:pStyle w:val="Akapitzlist"/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 xml:space="preserve">………………………………………………………………………………………………………………………………………… </w:t>
      </w:r>
    </w:p>
    <w:p w14:paraId="7F5ABD32" w14:textId="77777777" w:rsidR="00FA507C" w:rsidRPr="000C5DE1" w:rsidRDefault="00FA507C" w:rsidP="003F2D03">
      <w:pPr>
        <w:pStyle w:val="Akapitzlist"/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(imię nazwisko)</w:t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  <w:t xml:space="preserve">  (funkcja) </w:t>
      </w:r>
    </w:p>
    <w:p w14:paraId="5719117C" w14:textId="77777777" w:rsidR="00FA507C" w:rsidRPr="000C5DE1" w:rsidRDefault="00FA507C" w:rsidP="003F2D03">
      <w:pPr>
        <w:pStyle w:val="Akapitzlist"/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14:paraId="77C0B8A8" w14:textId="77777777" w:rsidR="00FA507C" w:rsidRPr="000C5DE1" w:rsidRDefault="00FA507C" w:rsidP="003F2D03">
      <w:pPr>
        <w:pStyle w:val="Akapitzlist"/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(imię nazwisko)</w:t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  <w:t xml:space="preserve">  (funkcja)</w:t>
      </w:r>
    </w:p>
    <w:p w14:paraId="3778F37A" w14:textId="77777777" w:rsidR="00FA507C" w:rsidRPr="000C5DE1" w:rsidRDefault="00FA507C" w:rsidP="003F2D03">
      <w:pPr>
        <w:pStyle w:val="Akapitzlist"/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 xml:space="preserve">………………………………………………………………………………………………………………………………………… </w:t>
      </w:r>
    </w:p>
    <w:p w14:paraId="36215F45" w14:textId="77777777" w:rsidR="00FA507C" w:rsidRPr="000C5DE1" w:rsidRDefault="00FA507C" w:rsidP="003F2D03">
      <w:pPr>
        <w:pStyle w:val="Akapitzlist"/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(imię nazwisko)</w:t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  <w:t xml:space="preserve">  (funkcja)</w:t>
      </w:r>
    </w:p>
    <w:p w14:paraId="3950ACA3" w14:textId="77777777" w:rsidR="00FA507C" w:rsidRPr="000C5DE1" w:rsidRDefault="00FA507C" w:rsidP="003F2D03">
      <w:pPr>
        <w:pStyle w:val="Akapitzlist"/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 xml:space="preserve">………………………………………………………………………………………………………………………………………… </w:t>
      </w:r>
    </w:p>
    <w:p w14:paraId="66FBC97F" w14:textId="77777777" w:rsidR="00FA507C" w:rsidRPr="000C5DE1" w:rsidRDefault="00FA507C" w:rsidP="003F2D03">
      <w:pPr>
        <w:pStyle w:val="Akapitzlist"/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(imię nazwisko)</w:t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  <w:t xml:space="preserve">  (funkcja)</w:t>
      </w:r>
    </w:p>
    <w:p w14:paraId="646DF6A2" w14:textId="77777777" w:rsidR="00FA507C" w:rsidRPr="000C5DE1" w:rsidRDefault="00FA507C" w:rsidP="003F2D03">
      <w:pPr>
        <w:pStyle w:val="Akapitzlist"/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699B9B76" w14:textId="77777777" w:rsidR="00FA507C" w:rsidRPr="000C5DE1" w:rsidRDefault="00FA507C" w:rsidP="003F2D03">
      <w:pPr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(imię nazwisko)</w:t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  <w:t xml:space="preserve">  (funkcja)</w:t>
      </w:r>
    </w:p>
    <w:p w14:paraId="11A7EC51" w14:textId="77777777" w:rsidR="00FA507C" w:rsidRPr="000C5DE1" w:rsidRDefault="00FA507C" w:rsidP="003F2D03">
      <w:pPr>
        <w:pStyle w:val="Akapitzlist"/>
        <w:ind w:left="426" w:hanging="426"/>
        <w:jc w:val="both"/>
        <w:rPr>
          <w:rFonts w:ascii="Calibri" w:hAnsi="Calibri" w:cs="Calibri"/>
          <w:b/>
          <w:sz w:val="22"/>
          <w:szCs w:val="22"/>
        </w:rPr>
      </w:pPr>
    </w:p>
    <w:p w14:paraId="722188DC" w14:textId="77777777" w:rsidR="00FA507C" w:rsidRPr="000C5DE1" w:rsidRDefault="00FA507C" w:rsidP="003F2D03">
      <w:pPr>
        <w:pStyle w:val="Akapitzlist"/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 w:rsidRPr="000C5DE1">
        <w:rPr>
          <w:rFonts w:ascii="Calibri" w:hAnsi="Calibri" w:cs="Calibri"/>
          <w:b/>
          <w:sz w:val="22"/>
          <w:szCs w:val="22"/>
        </w:rPr>
        <w:t xml:space="preserve">Z udziałem przedstawicieli Wykonawcy </w:t>
      </w:r>
    </w:p>
    <w:p w14:paraId="0B8C4AEC" w14:textId="77777777" w:rsidR="00FA507C" w:rsidRPr="000C5DE1" w:rsidRDefault="00FA507C" w:rsidP="003F2D03">
      <w:pPr>
        <w:ind w:left="426" w:hanging="426"/>
        <w:jc w:val="both"/>
        <w:rPr>
          <w:rFonts w:ascii="Calibri" w:hAnsi="Calibri" w:cs="Calibri"/>
          <w:sz w:val="22"/>
          <w:szCs w:val="22"/>
        </w:rPr>
      </w:pPr>
    </w:p>
    <w:p w14:paraId="202301E6" w14:textId="77777777" w:rsidR="00FA507C" w:rsidRPr="000C5DE1" w:rsidRDefault="00FA507C" w:rsidP="003F2D03">
      <w:pPr>
        <w:pStyle w:val="Akapitzlist"/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………………………………………………………………………………………….……………………………………………..</w:t>
      </w:r>
    </w:p>
    <w:p w14:paraId="7A0C96F0" w14:textId="77777777" w:rsidR="00FA507C" w:rsidRPr="000C5DE1" w:rsidRDefault="00FA507C" w:rsidP="003F2D03">
      <w:pPr>
        <w:pStyle w:val="Akapitzlis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(imię nazwisko)</w:t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  <w:t xml:space="preserve">  (funkcja) </w:t>
      </w:r>
    </w:p>
    <w:p w14:paraId="500772D7" w14:textId="77777777" w:rsidR="00FA507C" w:rsidRPr="000C5DE1" w:rsidRDefault="00FA507C" w:rsidP="003F2D03">
      <w:pPr>
        <w:pStyle w:val="Akapitzlist"/>
        <w:numPr>
          <w:ilvl w:val="0"/>
          <w:numId w:val="27"/>
        </w:numPr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………………………………………………………………………………………….……………………………………………..</w:t>
      </w:r>
    </w:p>
    <w:p w14:paraId="48CD9379" w14:textId="77777777" w:rsidR="00FA507C" w:rsidRPr="000C5DE1" w:rsidRDefault="00FA507C" w:rsidP="003F2D03">
      <w:pPr>
        <w:pStyle w:val="Akapitzlis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(imię nazwisko)                                                                                                        (funkcja)</w:t>
      </w:r>
    </w:p>
    <w:p w14:paraId="119F5BFB" w14:textId="77777777" w:rsidR="00FA507C" w:rsidRPr="000C5DE1" w:rsidRDefault="00FA507C" w:rsidP="003F2D03">
      <w:pPr>
        <w:pStyle w:val="Akapitzlis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</w:r>
      <w:r w:rsidRPr="000C5DE1">
        <w:rPr>
          <w:rFonts w:ascii="Calibri" w:hAnsi="Calibri" w:cs="Calibri"/>
          <w:sz w:val="22"/>
          <w:szCs w:val="22"/>
        </w:rPr>
        <w:tab/>
        <w:t xml:space="preserve">  </w:t>
      </w:r>
    </w:p>
    <w:p w14:paraId="2998698D" w14:textId="77777777" w:rsidR="00FA507C" w:rsidRPr="000C5DE1" w:rsidRDefault="00FA507C" w:rsidP="003F2D03">
      <w:pPr>
        <w:pStyle w:val="Akapitzlist"/>
        <w:ind w:left="426" w:hanging="426"/>
        <w:jc w:val="both"/>
        <w:rPr>
          <w:rFonts w:ascii="Calibri" w:hAnsi="Calibri" w:cs="Calibri"/>
          <w:sz w:val="22"/>
          <w:szCs w:val="22"/>
        </w:rPr>
      </w:pPr>
    </w:p>
    <w:p w14:paraId="571616FF" w14:textId="77777777" w:rsidR="00FA507C" w:rsidRPr="000C5DE1" w:rsidRDefault="00FA507C" w:rsidP="00A65CA2">
      <w:pPr>
        <w:pStyle w:val="Akapitzlist"/>
        <w:ind w:left="0"/>
        <w:jc w:val="both"/>
        <w:rPr>
          <w:rFonts w:ascii="Calibri" w:hAnsi="Calibri" w:cs="Calibri"/>
          <w:sz w:val="22"/>
          <w:szCs w:val="22"/>
        </w:rPr>
      </w:pPr>
    </w:p>
    <w:p w14:paraId="057D0723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Wartość dostawy:……………………………………………………………………………………………………………………</w:t>
      </w:r>
    </w:p>
    <w:p w14:paraId="28877CAB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Przedmiot dostawy:………………………………………………………………………………………………………………...</w:t>
      </w:r>
    </w:p>
    <w:p w14:paraId="70C67360" w14:textId="77777777" w:rsidR="00FA507C" w:rsidRPr="003F2D03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 xml:space="preserve">Komisja dokonała odbioru </w:t>
      </w:r>
      <w:r w:rsidRPr="003F2D03">
        <w:rPr>
          <w:rFonts w:ascii="Calibri" w:hAnsi="Calibri" w:cs="Calibri"/>
          <w:sz w:val="22"/>
          <w:szCs w:val="22"/>
        </w:rPr>
        <w:t xml:space="preserve">dostawy </w:t>
      </w:r>
      <w:r w:rsidR="000C5DE1" w:rsidRPr="003F2D03">
        <w:rPr>
          <w:rFonts w:ascii="Calibri" w:hAnsi="Calibri" w:cs="Calibri"/>
          <w:sz w:val="22"/>
          <w:szCs w:val="22"/>
        </w:rPr>
        <w:t>urządzenia o parametrach zgodnych z umową</w:t>
      </w:r>
      <w:r w:rsidRPr="003F2D03">
        <w:rPr>
          <w:rFonts w:ascii="Calibri" w:hAnsi="Calibri" w:cs="Calibri"/>
          <w:sz w:val="22"/>
          <w:szCs w:val="22"/>
        </w:rPr>
        <w:t>.</w:t>
      </w:r>
    </w:p>
    <w:p w14:paraId="0845201E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 xml:space="preserve">Dostawa została wykonana zgodnie z umową nr …………………..………… z dnia …………………………. </w:t>
      </w:r>
    </w:p>
    <w:p w14:paraId="5EEDC449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</w:p>
    <w:p w14:paraId="629016DC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Komisja zgłasza następujące zastrzeżenia i usterki  do dostawy:</w:t>
      </w:r>
    </w:p>
    <w:p w14:paraId="4CC9D6CE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….……………………………………………………………</w:t>
      </w:r>
    </w:p>
    <w:p w14:paraId="7642715A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</w:p>
    <w:p w14:paraId="6E0385B3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Komisja uznaje usterki za istotne**/nieistotne*.</w:t>
      </w:r>
    </w:p>
    <w:p w14:paraId="182D158C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Termin usunięcia zgłoszonych uwag/usterek* ustala się na dzień ……………………………………</w:t>
      </w:r>
    </w:p>
    <w:p w14:paraId="14A05688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Komisja postanowiła dostawę odebrać/odebrać z uwagami/nie odbierać*.</w:t>
      </w:r>
    </w:p>
    <w:p w14:paraId="66245B7F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</w:p>
    <w:p w14:paraId="1BD70AE7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lastRenderedPageBreak/>
        <w:t>Podpisy członków komisji odbiorowej – potwierdzenie zakończenia  czynności odbiorowych w dniu ………………………</w:t>
      </w:r>
    </w:p>
    <w:p w14:paraId="23CA0BBF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</w:p>
    <w:p w14:paraId="19317156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</w:p>
    <w:p w14:paraId="18D5A6A5" w14:textId="77777777" w:rsidR="00FA507C" w:rsidRPr="000C5DE1" w:rsidRDefault="00FA507C" w:rsidP="00A65CA2">
      <w:pPr>
        <w:pStyle w:val="Akapitzlist"/>
        <w:numPr>
          <w:ilvl w:val="0"/>
          <w:numId w:val="28"/>
        </w:numPr>
        <w:spacing w:line="480" w:lineRule="auto"/>
        <w:ind w:left="714" w:hanging="357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             5. ……………………………………………………</w:t>
      </w:r>
    </w:p>
    <w:p w14:paraId="5766B679" w14:textId="77777777" w:rsidR="00FA507C" w:rsidRPr="000C5DE1" w:rsidRDefault="00FA507C" w:rsidP="00A65CA2">
      <w:pPr>
        <w:pStyle w:val="Akapitzlist"/>
        <w:numPr>
          <w:ilvl w:val="0"/>
          <w:numId w:val="28"/>
        </w:numPr>
        <w:spacing w:line="48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             6. …………………………………………………...</w:t>
      </w:r>
    </w:p>
    <w:p w14:paraId="1A731215" w14:textId="77777777" w:rsidR="00FA507C" w:rsidRPr="000C5DE1" w:rsidRDefault="00FA507C" w:rsidP="00A65CA2">
      <w:pPr>
        <w:pStyle w:val="Akapitzlist"/>
        <w:numPr>
          <w:ilvl w:val="0"/>
          <w:numId w:val="28"/>
        </w:numPr>
        <w:spacing w:line="48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              7. ……………………………………………………</w:t>
      </w:r>
    </w:p>
    <w:p w14:paraId="4B89661A" w14:textId="77777777" w:rsidR="00FA507C" w:rsidRPr="000C5DE1" w:rsidRDefault="00FA507C" w:rsidP="00A65CA2">
      <w:pPr>
        <w:pStyle w:val="Akapitzlist"/>
        <w:numPr>
          <w:ilvl w:val="0"/>
          <w:numId w:val="28"/>
        </w:numPr>
        <w:spacing w:line="480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………………………………………………….             8. …………………………………………………..</w:t>
      </w:r>
    </w:p>
    <w:p w14:paraId="711ECF4E" w14:textId="77777777" w:rsidR="00FA507C" w:rsidRPr="000C5DE1" w:rsidRDefault="00FA507C" w:rsidP="00A65CA2">
      <w:pPr>
        <w:pStyle w:val="Akapitzlist"/>
        <w:spacing w:line="480" w:lineRule="auto"/>
        <w:contextualSpacing/>
        <w:jc w:val="both"/>
        <w:rPr>
          <w:rFonts w:ascii="Calibri" w:hAnsi="Calibri" w:cs="Calibri"/>
          <w:sz w:val="22"/>
          <w:szCs w:val="22"/>
        </w:rPr>
      </w:pPr>
    </w:p>
    <w:p w14:paraId="4603D7B3" w14:textId="77777777" w:rsidR="00FA507C" w:rsidRPr="000C5DE1" w:rsidRDefault="00FA507C" w:rsidP="00A65CA2">
      <w:pPr>
        <w:pStyle w:val="Akapitzlist"/>
        <w:spacing w:line="480" w:lineRule="auto"/>
        <w:contextualSpacing/>
        <w:jc w:val="both"/>
        <w:rPr>
          <w:rFonts w:ascii="Calibri" w:hAnsi="Calibri" w:cs="Calibri"/>
          <w:sz w:val="22"/>
          <w:szCs w:val="22"/>
        </w:rPr>
      </w:pPr>
    </w:p>
    <w:p w14:paraId="1C76CB51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Podpisy osób uczestniczących w szkoleniu, które odbyło się w dniu……………………………….:</w:t>
      </w:r>
    </w:p>
    <w:p w14:paraId="14629B60" w14:textId="77777777" w:rsidR="00FA507C" w:rsidRPr="000C5DE1" w:rsidRDefault="00FA507C" w:rsidP="00A65CA2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14:paraId="25EF6727" w14:textId="77777777" w:rsidR="00FA507C" w:rsidRPr="000C5DE1" w:rsidRDefault="00FA507C" w:rsidP="00A65CA2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14:paraId="6C54FC43" w14:textId="77777777" w:rsidR="00FA507C" w:rsidRPr="000C5DE1" w:rsidRDefault="00FA507C" w:rsidP="00A65CA2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……………………………………………………………..</w:t>
      </w:r>
    </w:p>
    <w:p w14:paraId="135E7FEB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</w:p>
    <w:p w14:paraId="2B5E0B4D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</w:p>
    <w:p w14:paraId="51E453E6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</w:p>
    <w:p w14:paraId="3F7390F8" w14:textId="77777777" w:rsidR="00FA507C" w:rsidRPr="000C5DE1" w:rsidRDefault="00FA507C" w:rsidP="00A65CA2">
      <w:pPr>
        <w:jc w:val="both"/>
        <w:rPr>
          <w:rFonts w:ascii="Calibri" w:hAnsi="Calibri" w:cs="Calibri"/>
          <w:sz w:val="22"/>
          <w:szCs w:val="22"/>
        </w:rPr>
      </w:pPr>
      <w:r w:rsidRPr="000C5DE1">
        <w:rPr>
          <w:rFonts w:ascii="Calibri" w:hAnsi="Calibri" w:cs="Calibri"/>
          <w:sz w:val="22"/>
          <w:szCs w:val="22"/>
        </w:rPr>
        <w:t>Niniejszy protokół stanowi podstawę do wystawienia faktury</w:t>
      </w:r>
      <w:r w:rsidR="000C5DE1">
        <w:rPr>
          <w:rFonts w:ascii="Calibri" w:hAnsi="Calibri" w:cs="Calibri"/>
          <w:sz w:val="22"/>
          <w:szCs w:val="22"/>
        </w:rPr>
        <w:t xml:space="preserve"> VAT</w:t>
      </w:r>
      <w:r w:rsidRPr="000C5DE1">
        <w:rPr>
          <w:rFonts w:ascii="Calibri" w:hAnsi="Calibri" w:cs="Calibri"/>
          <w:sz w:val="22"/>
          <w:szCs w:val="22"/>
        </w:rPr>
        <w:t xml:space="preserve">. </w:t>
      </w:r>
    </w:p>
    <w:sectPr w:rsidR="00FA507C" w:rsidRPr="000C5DE1" w:rsidSect="00FC3216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7CF86" w14:textId="77777777" w:rsidR="000C2D3A" w:rsidRDefault="000C2D3A">
      <w:r>
        <w:separator/>
      </w:r>
    </w:p>
  </w:endnote>
  <w:endnote w:type="continuationSeparator" w:id="0">
    <w:p w14:paraId="3BA211D4" w14:textId="77777777" w:rsidR="000C2D3A" w:rsidRDefault="000C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AF651" w14:textId="77777777" w:rsidR="004E4F96" w:rsidRDefault="004E4F96" w:rsidP="00DE29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985737" w14:textId="77777777" w:rsidR="004E4F96" w:rsidRDefault="004E4F96">
    <w:pPr>
      <w:pStyle w:val="Stopka"/>
      <w:ind w:right="360"/>
    </w:pPr>
  </w:p>
  <w:p w14:paraId="3756D85C" w14:textId="77777777" w:rsidR="004E4F96" w:rsidRDefault="004E4F9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738FB" w14:textId="54CDA00F" w:rsidR="004E4F96" w:rsidRDefault="004E4F96" w:rsidP="002F38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31D6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01BF49" w14:textId="77777777" w:rsidR="004E4F96" w:rsidRDefault="004E4F96">
    <w:pPr>
      <w:pStyle w:val="Stopka"/>
      <w:ind w:right="360"/>
    </w:pPr>
  </w:p>
  <w:p w14:paraId="1C144603" w14:textId="77777777" w:rsidR="004E4F96" w:rsidRDefault="004E4F9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B2C23" w14:textId="217B911F" w:rsidR="004E4F96" w:rsidRDefault="004E4F96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31D6D">
      <w:rPr>
        <w:noProof/>
      </w:rPr>
      <w:t>1</w:t>
    </w:r>
    <w:r>
      <w:rPr>
        <w:noProof/>
      </w:rPr>
      <w:fldChar w:fldCharType="end"/>
    </w:r>
  </w:p>
  <w:p w14:paraId="15E9111C" w14:textId="77777777" w:rsidR="004E4F96" w:rsidRDefault="004E4F96">
    <w:pPr>
      <w:pStyle w:val="Stopka"/>
    </w:pPr>
  </w:p>
  <w:p w14:paraId="29422335" w14:textId="77777777" w:rsidR="004E4F96" w:rsidRDefault="004E4F9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8DE32" w14:textId="77777777" w:rsidR="000C2D3A" w:rsidRDefault="000C2D3A">
      <w:r>
        <w:separator/>
      </w:r>
    </w:p>
  </w:footnote>
  <w:footnote w:type="continuationSeparator" w:id="0">
    <w:p w14:paraId="5453B011" w14:textId="77777777" w:rsidR="000C2D3A" w:rsidRDefault="000C2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0E60E" w14:textId="59C3FA80" w:rsidR="00380073" w:rsidRDefault="00380073" w:rsidP="00380073">
    <w:pPr>
      <w:pStyle w:val="Nagwek"/>
    </w:pPr>
    <w:r>
      <w:rPr>
        <w:noProof/>
      </w:rPr>
      <w:drawing>
        <wp:inline distT="0" distB="0" distL="0" distR="0" wp14:anchorId="220FA68B" wp14:editId="4D74D54C">
          <wp:extent cx="5755005" cy="57277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E6DEA73" w14:textId="77777777" w:rsidR="00380073" w:rsidRPr="00380073" w:rsidRDefault="00380073" w:rsidP="003800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903EC" w14:textId="77777777" w:rsidR="00380073" w:rsidRDefault="00380073" w:rsidP="00380073">
    <w:pPr>
      <w:pStyle w:val="Nagwek"/>
      <w:ind w:left="708"/>
    </w:pPr>
    <w:r>
      <w:rPr>
        <w:noProof/>
      </w:rPr>
      <w:drawing>
        <wp:inline distT="0" distB="0" distL="0" distR="0" wp14:anchorId="4ECF5C7D" wp14:editId="041C0FDD">
          <wp:extent cx="5755005" cy="572770"/>
          <wp:effectExtent l="0" t="0" r="0" b="0"/>
          <wp:docPr id="4325399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FE8547F" w14:textId="77777777" w:rsidR="00380073" w:rsidRPr="00682275" w:rsidRDefault="00380073" w:rsidP="00380073">
    <w:pPr>
      <w:tabs>
        <w:tab w:val="center" w:pos="4536"/>
        <w:tab w:val="right" w:pos="9072"/>
      </w:tabs>
      <w:jc w:val="center"/>
      <w:rPr>
        <w:rFonts w:eastAsia="MS Mincho"/>
        <w:b/>
      </w:rPr>
    </w:pPr>
    <w:r w:rsidRPr="00682275">
      <w:rPr>
        <w:rFonts w:eastAsia="MS Mincho"/>
      </w:rPr>
      <w:t xml:space="preserve">Przedsięwzięcie pt. „PRU UMED - Poprawa warunków studiowania w Uniwersytecie Medycznym w Łodzi, poprzez budowę, rozbudowę, modernizację i doposażenie obiektów Uczelni, mających na celu zwiększenie liczby studentów na kierunkach medycznych” </w:t>
    </w:r>
    <w:bookmarkStart w:id="2" w:name="_Hlk200621284"/>
    <w:r w:rsidRPr="00682275">
      <w:rPr>
        <w:rFonts w:eastAsia="MS Mincho"/>
      </w:rPr>
      <w:t xml:space="preserve">finansowany w ramach Krajowego Planu Odbudowy i Zwiększania Odporności – komponentu D „Efektywność, dostępność i jakość systemu ochrony zdrowia” </w:t>
    </w:r>
  </w:p>
  <w:p w14:paraId="5EFE44DB" w14:textId="77777777" w:rsidR="00380073" w:rsidRPr="00682275" w:rsidRDefault="00380073" w:rsidP="00380073">
    <w:pPr>
      <w:tabs>
        <w:tab w:val="center" w:pos="4536"/>
        <w:tab w:val="right" w:pos="9072"/>
      </w:tabs>
      <w:jc w:val="center"/>
      <w:rPr>
        <w:rFonts w:eastAsia="MS Mincho"/>
        <w:b/>
      </w:rPr>
    </w:pPr>
    <w:r w:rsidRPr="00682275">
      <w:rPr>
        <w:rFonts w:eastAsia="MS Mincho"/>
      </w:rPr>
      <w:t>będącego elementem, Inwestycji D2.1.1 pn. „Inwestycje związane z modernizacją i doposażeniem obiektów dydaktycznych w związku ze zwiększeniem limitów przyjęć na studia medyczne”.</w:t>
    </w:r>
  </w:p>
  <w:p w14:paraId="5BA472A7" w14:textId="77777777" w:rsidR="00380073" w:rsidRPr="00682275" w:rsidRDefault="00380073" w:rsidP="00380073">
    <w:pPr>
      <w:tabs>
        <w:tab w:val="center" w:pos="4536"/>
        <w:tab w:val="right" w:pos="9072"/>
      </w:tabs>
      <w:jc w:val="center"/>
      <w:rPr>
        <w:rFonts w:eastAsia="MS Mincho"/>
        <w:b/>
      </w:rPr>
    </w:pPr>
    <w:r w:rsidRPr="00682275">
      <w:rPr>
        <w:rFonts w:eastAsia="MS Mincho"/>
      </w:rPr>
      <w:t>Umowa nr KPOD.07.05-IP.10-0016/24</w:t>
    </w:r>
    <w:bookmarkEnd w:id="2"/>
    <w:r w:rsidRPr="00682275">
      <w:rPr>
        <w:rFonts w:eastAsia="MS Mincho"/>
      </w:rPr>
      <w:t>. Kwota dofinansowania 189 999 999,00 PLN.</w:t>
    </w:r>
  </w:p>
  <w:p w14:paraId="0089EB80" w14:textId="77777777" w:rsidR="00380073" w:rsidRPr="00380073" w:rsidRDefault="00380073" w:rsidP="003800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03660C21"/>
    <w:multiLevelType w:val="hybridMultilevel"/>
    <w:tmpl w:val="7FD6BF3C"/>
    <w:lvl w:ilvl="0" w:tplc="04150017">
      <w:start w:val="1"/>
      <w:numFmt w:val="lowerLetter"/>
      <w:lvlText w:val="%1)"/>
      <w:lvlJc w:val="left"/>
      <w:pPr>
        <w:tabs>
          <w:tab w:val="num" w:pos="648"/>
        </w:tabs>
        <w:ind w:left="648" w:hanging="288"/>
      </w:pPr>
      <w:rPr>
        <w:rFonts w:hint="default"/>
      </w:rPr>
    </w:lvl>
    <w:lvl w:ilvl="1" w:tplc="6C3A71B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6A3BC6"/>
    <w:multiLevelType w:val="hybridMultilevel"/>
    <w:tmpl w:val="B128D41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256B83"/>
    <w:multiLevelType w:val="hybridMultilevel"/>
    <w:tmpl w:val="A998B0F8"/>
    <w:lvl w:ilvl="0" w:tplc="B95A40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CE1A57"/>
    <w:multiLevelType w:val="hybridMultilevel"/>
    <w:tmpl w:val="88C0C788"/>
    <w:lvl w:ilvl="0" w:tplc="24C601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841AA"/>
    <w:multiLevelType w:val="multilevel"/>
    <w:tmpl w:val="C1BCCB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FA221D"/>
    <w:multiLevelType w:val="hybridMultilevel"/>
    <w:tmpl w:val="BDC006C6"/>
    <w:lvl w:ilvl="0" w:tplc="E97238B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E97238B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B02EE2"/>
    <w:multiLevelType w:val="hybridMultilevel"/>
    <w:tmpl w:val="6C464E2C"/>
    <w:lvl w:ilvl="0" w:tplc="68200C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527BC8"/>
    <w:multiLevelType w:val="hybridMultilevel"/>
    <w:tmpl w:val="E7649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AA87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DB0423"/>
    <w:multiLevelType w:val="hybridMultilevel"/>
    <w:tmpl w:val="D9BCA754"/>
    <w:lvl w:ilvl="0" w:tplc="04150011">
      <w:start w:val="1"/>
      <w:numFmt w:val="decimal"/>
      <w:lvlText w:val="%1)"/>
      <w:lvlJc w:val="left"/>
      <w:pPr>
        <w:tabs>
          <w:tab w:val="num" w:pos="648"/>
        </w:tabs>
        <w:ind w:left="648" w:hanging="288"/>
      </w:pPr>
      <w:rPr>
        <w:rFonts w:hint="default"/>
      </w:rPr>
    </w:lvl>
    <w:lvl w:ilvl="1" w:tplc="6C3A71B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624083"/>
    <w:multiLevelType w:val="hybridMultilevel"/>
    <w:tmpl w:val="2D0ED876"/>
    <w:lvl w:ilvl="0" w:tplc="009CC96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A145E3"/>
    <w:multiLevelType w:val="hybridMultilevel"/>
    <w:tmpl w:val="A6B88D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87AA6"/>
    <w:multiLevelType w:val="hybridMultilevel"/>
    <w:tmpl w:val="4F004A8E"/>
    <w:lvl w:ilvl="0" w:tplc="9F18FA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FC0812"/>
    <w:multiLevelType w:val="hybridMultilevel"/>
    <w:tmpl w:val="B43E1F20"/>
    <w:lvl w:ilvl="0" w:tplc="0415000F">
      <w:start w:val="1"/>
      <w:numFmt w:val="decimal"/>
      <w:lvlText w:val="%1."/>
      <w:lvlJc w:val="left"/>
      <w:pPr>
        <w:ind w:left="1219" w:hanging="360"/>
      </w:pPr>
    </w:lvl>
    <w:lvl w:ilvl="1" w:tplc="04150019">
      <w:start w:val="1"/>
      <w:numFmt w:val="lowerLetter"/>
      <w:lvlText w:val="%2."/>
      <w:lvlJc w:val="left"/>
      <w:pPr>
        <w:ind w:left="1939" w:hanging="360"/>
      </w:pPr>
    </w:lvl>
    <w:lvl w:ilvl="2" w:tplc="0415001B">
      <w:start w:val="1"/>
      <w:numFmt w:val="lowerRoman"/>
      <w:lvlText w:val="%3."/>
      <w:lvlJc w:val="right"/>
      <w:pPr>
        <w:ind w:left="2659" w:hanging="180"/>
      </w:pPr>
    </w:lvl>
    <w:lvl w:ilvl="3" w:tplc="0415000F">
      <w:start w:val="1"/>
      <w:numFmt w:val="decimal"/>
      <w:lvlText w:val="%4."/>
      <w:lvlJc w:val="left"/>
      <w:pPr>
        <w:ind w:left="3379" w:hanging="360"/>
      </w:pPr>
    </w:lvl>
    <w:lvl w:ilvl="4" w:tplc="04150019">
      <w:start w:val="1"/>
      <w:numFmt w:val="lowerLetter"/>
      <w:lvlText w:val="%5."/>
      <w:lvlJc w:val="left"/>
      <w:pPr>
        <w:ind w:left="4099" w:hanging="360"/>
      </w:pPr>
    </w:lvl>
    <w:lvl w:ilvl="5" w:tplc="0415001B">
      <w:start w:val="1"/>
      <w:numFmt w:val="lowerRoman"/>
      <w:lvlText w:val="%6."/>
      <w:lvlJc w:val="right"/>
      <w:pPr>
        <w:ind w:left="4819" w:hanging="180"/>
      </w:pPr>
    </w:lvl>
    <w:lvl w:ilvl="6" w:tplc="0415000F">
      <w:start w:val="1"/>
      <w:numFmt w:val="decimal"/>
      <w:lvlText w:val="%7."/>
      <w:lvlJc w:val="left"/>
      <w:pPr>
        <w:ind w:left="5539" w:hanging="360"/>
      </w:pPr>
    </w:lvl>
    <w:lvl w:ilvl="7" w:tplc="04150019">
      <w:start w:val="1"/>
      <w:numFmt w:val="lowerLetter"/>
      <w:lvlText w:val="%8."/>
      <w:lvlJc w:val="left"/>
      <w:pPr>
        <w:ind w:left="6259" w:hanging="360"/>
      </w:pPr>
    </w:lvl>
    <w:lvl w:ilvl="8" w:tplc="0415001B">
      <w:start w:val="1"/>
      <w:numFmt w:val="lowerRoman"/>
      <w:lvlText w:val="%9."/>
      <w:lvlJc w:val="right"/>
      <w:pPr>
        <w:ind w:left="6979" w:hanging="180"/>
      </w:pPr>
    </w:lvl>
  </w:abstractNum>
  <w:abstractNum w:abstractNumId="16" w15:restartNumberingAfterBreak="0">
    <w:nsid w:val="235B25C9"/>
    <w:multiLevelType w:val="hybridMultilevel"/>
    <w:tmpl w:val="09043FBC"/>
    <w:lvl w:ilvl="0" w:tplc="775EEA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9D754F"/>
    <w:multiLevelType w:val="hybridMultilevel"/>
    <w:tmpl w:val="465A6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4C2054"/>
    <w:multiLevelType w:val="hybridMultilevel"/>
    <w:tmpl w:val="16D4279E"/>
    <w:lvl w:ilvl="0" w:tplc="04150011">
      <w:start w:val="1"/>
      <w:numFmt w:val="decimal"/>
      <w:lvlText w:val="%1)"/>
      <w:lvlJc w:val="left"/>
      <w:pPr>
        <w:ind w:left="2163" w:hanging="360"/>
      </w:pPr>
    </w:lvl>
    <w:lvl w:ilvl="1" w:tplc="4D4601A6">
      <w:numFmt w:val="bullet"/>
      <w:lvlText w:val="·"/>
      <w:lvlJc w:val="left"/>
      <w:pPr>
        <w:ind w:left="2883" w:hanging="360"/>
      </w:pPr>
      <w:rPr>
        <w:rFonts w:ascii="Calibri" w:eastAsia="Times New Roman" w:hAnsi="Calibri" w:cs="Calibri" w:hint="default"/>
      </w:rPr>
    </w:lvl>
    <w:lvl w:ilvl="2" w:tplc="402E80DE">
      <w:start w:val="1"/>
      <w:numFmt w:val="lowerLetter"/>
      <w:lvlText w:val="%3)"/>
      <w:lvlJc w:val="left"/>
      <w:pPr>
        <w:ind w:left="378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323" w:hanging="360"/>
      </w:pPr>
    </w:lvl>
    <w:lvl w:ilvl="4" w:tplc="04150019" w:tentative="1">
      <w:start w:val="1"/>
      <w:numFmt w:val="lowerLetter"/>
      <w:lvlText w:val="%5."/>
      <w:lvlJc w:val="left"/>
      <w:pPr>
        <w:ind w:left="5043" w:hanging="360"/>
      </w:pPr>
    </w:lvl>
    <w:lvl w:ilvl="5" w:tplc="0415001B" w:tentative="1">
      <w:start w:val="1"/>
      <w:numFmt w:val="lowerRoman"/>
      <w:lvlText w:val="%6."/>
      <w:lvlJc w:val="right"/>
      <w:pPr>
        <w:ind w:left="5763" w:hanging="180"/>
      </w:pPr>
    </w:lvl>
    <w:lvl w:ilvl="6" w:tplc="0415000F" w:tentative="1">
      <w:start w:val="1"/>
      <w:numFmt w:val="decimal"/>
      <w:lvlText w:val="%7."/>
      <w:lvlJc w:val="left"/>
      <w:pPr>
        <w:ind w:left="6483" w:hanging="360"/>
      </w:pPr>
    </w:lvl>
    <w:lvl w:ilvl="7" w:tplc="04150019" w:tentative="1">
      <w:start w:val="1"/>
      <w:numFmt w:val="lowerLetter"/>
      <w:lvlText w:val="%8."/>
      <w:lvlJc w:val="left"/>
      <w:pPr>
        <w:ind w:left="7203" w:hanging="360"/>
      </w:pPr>
    </w:lvl>
    <w:lvl w:ilvl="8" w:tplc="0415001B" w:tentative="1">
      <w:start w:val="1"/>
      <w:numFmt w:val="lowerRoman"/>
      <w:lvlText w:val="%9."/>
      <w:lvlJc w:val="right"/>
      <w:pPr>
        <w:ind w:left="7923" w:hanging="180"/>
      </w:pPr>
    </w:lvl>
  </w:abstractNum>
  <w:abstractNum w:abstractNumId="19" w15:restartNumberingAfterBreak="0">
    <w:nsid w:val="25D62BE9"/>
    <w:multiLevelType w:val="hybridMultilevel"/>
    <w:tmpl w:val="E8661CC2"/>
    <w:lvl w:ilvl="0" w:tplc="ABB822D0">
      <w:start w:val="2"/>
      <w:numFmt w:val="decimal"/>
      <w:lvlText w:val="%1."/>
      <w:lvlJc w:val="left"/>
      <w:pPr>
        <w:ind w:left="144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8E771A1"/>
    <w:multiLevelType w:val="hybridMultilevel"/>
    <w:tmpl w:val="13760224"/>
    <w:lvl w:ilvl="0" w:tplc="362A5F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DF716A3"/>
    <w:multiLevelType w:val="hybridMultilevel"/>
    <w:tmpl w:val="6270B8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B5F78"/>
    <w:multiLevelType w:val="hybridMultilevel"/>
    <w:tmpl w:val="A9768AAE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2F1B5DCE"/>
    <w:multiLevelType w:val="hybridMultilevel"/>
    <w:tmpl w:val="E8186A74"/>
    <w:lvl w:ilvl="0" w:tplc="4E7EA9F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867268"/>
    <w:multiLevelType w:val="hybridMultilevel"/>
    <w:tmpl w:val="A32AF4BE"/>
    <w:lvl w:ilvl="0" w:tplc="A5E83A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5000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25" w15:restartNumberingAfterBreak="0">
    <w:nsid w:val="32B15F98"/>
    <w:multiLevelType w:val="hybridMultilevel"/>
    <w:tmpl w:val="0AF846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6AB6DB1"/>
    <w:multiLevelType w:val="hybridMultilevel"/>
    <w:tmpl w:val="CB587FA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37950240"/>
    <w:multiLevelType w:val="hybridMultilevel"/>
    <w:tmpl w:val="7DA224AC"/>
    <w:lvl w:ilvl="0" w:tplc="BA9C7B42">
      <w:start w:val="1"/>
      <w:numFmt w:val="lowerLetter"/>
      <w:lvlText w:val="%1)"/>
      <w:lvlJc w:val="left"/>
      <w:pPr>
        <w:tabs>
          <w:tab w:val="num" w:pos="648"/>
        </w:tabs>
        <w:ind w:left="648" w:hanging="288"/>
      </w:pPr>
      <w:rPr>
        <w:rFonts w:hint="default"/>
      </w:rPr>
    </w:lvl>
    <w:lvl w:ilvl="1" w:tplc="6C3A71B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A01761F"/>
    <w:multiLevelType w:val="hybridMultilevel"/>
    <w:tmpl w:val="C1FA34E8"/>
    <w:lvl w:ilvl="0" w:tplc="E97238B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B8654B"/>
    <w:multiLevelType w:val="hybridMultilevel"/>
    <w:tmpl w:val="4B0455B2"/>
    <w:numStyleLink w:val="Zaimportowanystyl1"/>
  </w:abstractNum>
  <w:abstractNum w:abstractNumId="30" w15:restartNumberingAfterBreak="0">
    <w:nsid w:val="3F1F4F45"/>
    <w:multiLevelType w:val="hybridMultilevel"/>
    <w:tmpl w:val="188066FE"/>
    <w:lvl w:ilvl="0" w:tplc="52BA449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1E82ECC"/>
    <w:multiLevelType w:val="hybridMultilevel"/>
    <w:tmpl w:val="FCA04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F31681"/>
    <w:multiLevelType w:val="hybridMultilevel"/>
    <w:tmpl w:val="D93C54A6"/>
    <w:lvl w:ilvl="0" w:tplc="F2FC2FF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44"/>
        </w:tabs>
        <w:ind w:left="5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64"/>
        </w:tabs>
        <w:ind w:left="12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84"/>
        </w:tabs>
        <w:ind w:left="1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4"/>
        </w:tabs>
        <w:ind w:left="2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4"/>
        </w:tabs>
        <w:ind w:left="3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4"/>
        </w:tabs>
        <w:ind w:left="4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4"/>
        </w:tabs>
        <w:ind w:left="4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4"/>
        </w:tabs>
        <w:ind w:left="5584" w:hanging="180"/>
      </w:pPr>
    </w:lvl>
  </w:abstractNum>
  <w:abstractNum w:abstractNumId="33" w15:restartNumberingAfterBreak="0">
    <w:nsid w:val="4BE66FF9"/>
    <w:multiLevelType w:val="hybridMultilevel"/>
    <w:tmpl w:val="D58A9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AA87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8229F7"/>
    <w:multiLevelType w:val="hybridMultilevel"/>
    <w:tmpl w:val="4B0455B2"/>
    <w:styleLink w:val="Zaimportowanystyl1"/>
    <w:lvl w:ilvl="0" w:tplc="1B862B12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A52B068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9FC619C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DEC835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AC46060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0BEA53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D2EC782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CDAE00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A72B7C6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508E1857"/>
    <w:multiLevelType w:val="hybridMultilevel"/>
    <w:tmpl w:val="995CF4D6"/>
    <w:lvl w:ilvl="0" w:tplc="E97238B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E97238B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9760AF"/>
    <w:multiLevelType w:val="hybridMultilevel"/>
    <w:tmpl w:val="B01A511E"/>
    <w:lvl w:ilvl="0" w:tplc="04150017">
      <w:start w:val="1"/>
      <w:numFmt w:val="lowerLetter"/>
      <w:lvlText w:val="%1)"/>
      <w:lvlJc w:val="left"/>
      <w:pPr>
        <w:ind w:left="2091" w:hanging="360"/>
      </w:pPr>
    </w:lvl>
    <w:lvl w:ilvl="1" w:tplc="04150019" w:tentative="1">
      <w:start w:val="1"/>
      <w:numFmt w:val="lowerLetter"/>
      <w:lvlText w:val="%2."/>
      <w:lvlJc w:val="left"/>
      <w:pPr>
        <w:ind w:left="2811" w:hanging="360"/>
      </w:pPr>
    </w:lvl>
    <w:lvl w:ilvl="2" w:tplc="0415001B" w:tentative="1">
      <w:start w:val="1"/>
      <w:numFmt w:val="lowerRoman"/>
      <w:lvlText w:val="%3."/>
      <w:lvlJc w:val="right"/>
      <w:pPr>
        <w:ind w:left="3531" w:hanging="180"/>
      </w:pPr>
    </w:lvl>
    <w:lvl w:ilvl="3" w:tplc="0415000F" w:tentative="1">
      <w:start w:val="1"/>
      <w:numFmt w:val="decimal"/>
      <w:lvlText w:val="%4."/>
      <w:lvlJc w:val="left"/>
      <w:pPr>
        <w:ind w:left="4251" w:hanging="360"/>
      </w:pPr>
    </w:lvl>
    <w:lvl w:ilvl="4" w:tplc="04150019" w:tentative="1">
      <w:start w:val="1"/>
      <w:numFmt w:val="lowerLetter"/>
      <w:lvlText w:val="%5."/>
      <w:lvlJc w:val="left"/>
      <w:pPr>
        <w:ind w:left="4971" w:hanging="360"/>
      </w:pPr>
    </w:lvl>
    <w:lvl w:ilvl="5" w:tplc="0415001B" w:tentative="1">
      <w:start w:val="1"/>
      <w:numFmt w:val="lowerRoman"/>
      <w:lvlText w:val="%6."/>
      <w:lvlJc w:val="right"/>
      <w:pPr>
        <w:ind w:left="5691" w:hanging="180"/>
      </w:pPr>
    </w:lvl>
    <w:lvl w:ilvl="6" w:tplc="0415000F" w:tentative="1">
      <w:start w:val="1"/>
      <w:numFmt w:val="decimal"/>
      <w:lvlText w:val="%7."/>
      <w:lvlJc w:val="left"/>
      <w:pPr>
        <w:ind w:left="6411" w:hanging="360"/>
      </w:pPr>
    </w:lvl>
    <w:lvl w:ilvl="7" w:tplc="04150019" w:tentative="1">
      <w:start w:val="1"/>
      <w:numFmt w:val="lowerLetter"/>
      <w:lvlText w:val="%8."/>
      <w:lvlJc w:val="left"/>
      <w:pPr>
        <w:ind w:left="7131" w:hanging="360"/>
      </w:pPr>
    </w:lvl>
    <w:lvl w:ilvl="8" w:tplc="0415001B" w:tentative="1">
      <w:start w:val="1"/>
      <w:numFmt w:val="lowerRoman"/>
      <w:lvlText w:val="%9."/>
      <w:lvlJc w:val="right"/>
      <w:pPr>
        <w:ind w:left="7851" w:hanging="180"/>
      </w:pPr>
    </w:lvl>
  </w:abstractNum>
  <w:abstractNum w:abstractNumId="37" w15:restartNumberingAfterBreak="0">
    <w:nsid w:val="53884176"/>
    <w:multiLevelType w:val="hybridMultilevel"/>
    <w:tmpl w:val="216CAE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8730350"/>
    <w:multiLevelType w:val="hybridMultilevel"/>
    <w:tmpl w:val="A23ED404"/>
    <w:lvl w:ilvl="0" w:tplc="04150017">
      <w:start w:val="1"/>
      <w:numFmt w:val="lowerLetter"/>
      <w:lvlText w:val="%1)"/>
      <w:lvlJc w:val="left"/>
      <w:pPr>
        <w:ind w:left="2163" w:hanging="360"/>
      </w:pPr>
    </w:lvl>
    <w:lvl w:ilvl="1" w:tplc="4D4601A6">
      <w:numFmt w:val="bullet"/>
      <w:lvlText w:val="·"/>
      <w:lvlJc w:val="left"/>
      <w:pPr>
        <w:ind w:left="2883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3603" w:hanging="180"/>
      </w:pPr>
    </w:lvl>
    <w:lvl w:ilvl="3" w:tplc="0415000F" w:tentative="1">
      <w:start w:val="1"/>
      <w:numFmt w:val="decimal"/>
      <w:lvlText w:val="%4."/>
      <w:lvlJc w:val="left"/>
      <w:pPr>
        <w:ind w:left="4323" w:hanging="360"/>
      </w:pPr>
    </w:lvl>
    <w:lvl w:ilvl="4" w:tplc="04150019" w:tentative="1">
      <w:start w:val="1"/>
      <w:numFmt w:val="lowerLetter"/>
      <w:lvlText w:val="%5."/>
      <w:lvlJc w:val="left"/>
      <w:pPr>
        <w:ind w:left="5043" w:hanging="360"/>
      </w:pPr>
    </w:lvl>
    <w:lvl w:ilvl="5" w:tplc="0415001B" w:tentative="1">
      <w:start w:val="1"/>
      <w:numFmt w:val="lowerRoman"/>
      <w:lvlText w:val="%6."/>
      <w:lvlJc w:val="right"/>
      <w:pPr>
        <w:ind w:left="5763" w:hanging="180"/>
      </w:pPr>
    </w:lvl>
    <w:lvl w:ilvl="6" w:tplc="0415000F" w:tentative="1">
      <w:start w:val="1"/>
      <w:numFmt w:val="decimal"/>
      <w:lvlText w:val="%7."/>
      <w:lvlJc w:val="left"/>
      <w:pPr>
        <w:ind w:left="6483" w:hanging="360"/>
      </w:pPr>
    </w:lvl>
    <w:lvl w:ilvl="7" w:tplc="04150019" w:tentative="1">
      <w:start w:val="1"/>
      <w:numFmt w:val="lowerLetter"/>
      <w:lvlText w:val="%8."/>
      <w:lvlJc w:val="left"/>
      <w:pPr>
        <w:ind w:left="7203" w:hanging="360"/>
      </w:pPr>
    </w:lvl>
    <w:lvl w:ilvl="8" w:tplc="0415001B" w:tentative="1">
      <w:start w:val="1"/>
      <w:numFmt w:val="lowerRoman"/>
      <w:lvlText w:val="%9."/>
      <w:lvlJc w:val="right"/>
      <w:pPr>
        <w:ind w:left="7923" w:hanging="180"/>
      </w:pPr>
    </w:lvl>
  </w:abstractNum>
  <w:abstractNum w:abstractNumId="39" w15:restartNumberingAfterBreak="0">
    <w:nsid w:val="5C184F5D"/>
    <w:multiLevelType w:val="hybridMultilevel"/>
    <w:tmpl w:val="EFD0C4D0"/>
    <w:lvl w:ilvl="0" w:tplc="059810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11461BC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40" w15:restartNumberingAfterBreak="0">
    <w:nsid w:val="5D8C205D"/>
    <w:multiLevelType w:val="hybridMultilevel"/>
    <w:tmpl w:val="8D463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AA87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EA0907"/>
    <w:multiLevelType w:val="singleLevel"/>
    <w:tmpl w:val="28769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</w:abstractNum>
  <w:abstractNum w:abstractNumId="42" w15:restartNumberingAfterBreak="0">
    <w:nsid w:val="5FAE4F79"/>
    <w:multiLevelType w:val="hybridMultilevel"/>
    <w:tmpl w:val="6CA439EE"/>
    <w:lvl w:ilvl="0" w:tplc="E85CD5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24116FD"/>
    <w:multiLevelType w:val="hybridMultilevel"/>
    <w:tmpl w:val="CAEC5FC8"/>
    <w:lvl w:ilvl="0" w:tplc="596623C0">
      <w:start w:val="2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4" w15:restartNumberingAfterBreak="0">
    <w:nsid w:val="667973B0"/>
    <w:multiLevelType w:val="hybridMultilevel"/>
    <w:tmpl w:val="93AC96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5000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45" w15:restartNumberingAfterBreak="0">
    <w:nsid w:val="68531574"/>
    <w:multiLevelType w:val="hybridMultilevel"/>
    <w:tmpl w:val="91142B6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6FE274DB"/>
    <w:multiLevelType w:val="hybridMultilevel"/>
    <w:tmpl w:val="D39A5AA2"/>
    <w:lvl w:ilvl="0" w:tplc="5984A3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9B1913"/>
    <w:multiLevelType w:val="hybridMultilevel"/>
    <w:tmpl w:val="4446994C"/>
    <w:lvl w:ilvl="0" w:tplc="9B50E8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6DA662C"/>
    <w:multiLevelType w:val="hybridMultilevel"/>
    <w:tmpl w:val="0B2E428E"/>
    <w:lvl w:ilvl="0" w:tplc="7E1EEB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13274C"/>
    <w:multiLevelType w:val="hybridMultilevel"/>
    <w:tmpl w:val="A64A1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B026ED"/>
    <w:multiLevelType w:val="hybridMultilevel"/>
    <w:tmpl w:val="EABAA07A"/>
    <w:lvl w:ilvl="0" w:tplc="05003916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4612EF"/>
    <w:multiLevelType w:val="hybridMultilevel"/>
    <w:tmpl w:val="3B50E7D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2"/>
  </w:num>
  <w:num w:numId="3">
    <w:abstractNumId w:val="9"/>
  </w:num>
  <w:num w:numId="4">
    <w:abstractNumId w:val="6"/>
  </w:num>
  <w:num w:numId="5">
    <w:abstractNumId w:val="44"/>
  </w:num>
  <w:num w:numId="6">
    <w:abstractNumId w:val="30"/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</w:num>
  <w:num w:numId="9">
    <w:abstractNumId w:val="45"/>
  </w:num>
  <w:num w:numId="10">
    <w:abstractNumId w:val="17"/>
  </w:num>
  <w:num w:numId="11">
    <w:abstractNumId w:val="26"/>
  </w:num>
  <w:num w:numId="12">
    <w:abstractNumId w:val="50"/>
  </w:num>
  <w:num w:numId="13">
    <w:abstractNumId w:val="48"/>
  </w:num>
  <w:num w:numId="14">
    <w:abstractNumId w:val="43"/>
  </w:num>
  <w:num w:numId="15">
    <w:abstractNumId w:val="25"/>
  </w:num>
  <w:num w:numId="16">
    <w:abstractNumId w:val="16"/>
  </w:num>
  <w:num w:numId="17">
    <w:abstractNumId w:val="36"/>
  </w:num>
  <w:num w:numId="18">
    <w:abstractNumId w:val="21"/>
  </w:num>
  <w:num w:numId="19">
    <w:abstractNumId w:val="38"/>
  </w:num>
  <w:num w:numId="20">
    <w:abstractNumId w:val="5"/>
  </w:num>
  <w:num w:numId="21">
    <w:abstractNumId w:val="32"/>
  </w:num>
  <w:num w:numId="22">
    <w:abstractNumId w:val="3"/>
  </w:num>
  <w:num w:numId="23">
    <w:abstractNumId w:val="19"/>
  </w:num>
  <w:num w:numId="24">
    <w:abstractNumId w:val="12"/>
  </w:num>
  <w:num w:numId="25">
    <w:abstractNumId w:val="22"/>
  </w:num>
  <w:num w:numId="26">
    <w:abstractNumId w:val="51"/>
  </w:num>
  <w:num w:numId="27">
    <w:abstractNumId w:val="31"/>
  </w:num>
  <w:num w:numId="28">
    <w:abstractNumId w:val="23"/>
  </w:num>
  <w:num w:numId="29">
    <w:abstractNumId w:val="35"/>
  </w:num>
  <w:num w:numId="30">
    <w:abstractNumId w:val="28"/>
  </w:num>
  <w:num w:numId="31">
    <w:abstractNumId w:val="8"/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1"/>
    <w:lvlOverride w:ilvl="0">
      <w:startOverride w:val="1"/>
    </w:lvlOverride>
  </w:num>
  <w:num w:numId="35">
    <w:abstractNumId w:val="11"/>
  </w:num>
  <w:num w:numId="36">
    <w:abstractNumId w:val="13"/>
  </w:num>
  <w:num w:numId="37">
    <w:abstractNumId w:val="18"/>
  </w:num>
  <w:num w:numId="38">
    <w:abstractNumId w:val="37"/>
  </w:num>
  <w:num w:numId="39">
    <w:abstractNumId w:val="4"/>
  </w:num>
  <w:num w:numId="40">
    <w:abstractNumId w:val="33"/>
  </w:num>
  <w:num w:numId="41">
    <w:abstractNumId w:val="40"/>
  </w:num>
  <w:num w:numId="42">
    <w:abstractNumId w:val="10"/>
  </w:num>
  <w:num w:numId="43">
    <w:abstractNumId w:val="49"/>
  </w:num>
  <w:num w:numId="44">
    <w:abstractNumId w:val="20"/>
  </w:num>
  <w:num w:numId="45">
    <w:abstractNumId w:val="27"/>
  </w:num>
  <w:num w:numId="4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4"/>
  </w:num>
  <w:num w:numId="48">
    <w:abstractNumId w:val="29"/>
  </w:num>
  <w:num w:numId="49">
    <w:abstractNumId w:val="29"/>
    <w:lvlOverride w:ilvl="0">
      <w:lvl w:ilvl="0" w:tplc="BF56D072">
        <w:start w:val="1"/>
        <w:numFmt w:val="decimal"/>
        <w:lvlText w:val="%1."/>
        <w:lvlJc w:val="left"/>
        <w:pPr>
          <w:ind w:left="427" w:hanging="427"/>
        </w:pPr>
        <w:rPr>
          <w:i w:val="0"/>
          <w:iCs w:val="0"/>
        </w:rPr>
      </w:lvl>
    </w:lvlOverride>
  </w:num>
  <w:num w:numId="50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E62"/>
    <w:rsid w:val="000005B0"/>
    <w:rsid w:val="000048EC"/>
    <w:rsid w:val="00007949"/>
    <w:rsid w:val="00010B3E"/>
    <w:rsid w:val="00011F3F"/>
    <w:rsid w:val="00013C17"/>
    <w:rsid w:val="00015A73"/>
    <w:rsid w:val="00020EB4"/>
    <w:rsid w:val="000240AF"/>
    <w:rsid w:val="000260FD"/>
    <w:rsid w:val="000271EE"/>
    <w:rsid w:val="0004085F"/>
    <w:rsid w:val="00041472"/>
    <w:rsid w:val="00041B67"/>
    <w:rsid w:val="0004250B"/>
    <w:rsid w:val="000467E6"/>
    <w:rsid w:val="0004737B"/>
    <w:rsid w:val="00052B7F"/>
    <w:rsid w:val="000533CA"/>
    <w:rsid w:val="00055744"/>
    <w:rsid w:val="000628E7"/>
    <w:rsid w:val="00063C38"/>
    <w:rsid w:val="00064601"/>
    <w:rsid w:val="000653CC"/>
    <w:rsid w:val="00065AF8"/>
    <w:rsid w:val="00066B7D"/>
    <w:rsid w:val="000723F5"/>
    <w:rsid w:val="00075C55"/>
    <w:rsid w:val="000768AC"/>
    <w:rsid w:val="000800BC"/>
    <w:rsid w:val="0008394C"/>
    <w:rsid w:val="000851D1"/>
    <w:rsid w:val="00086CB9"/>
    <w:rsid w:val="00093695"/>
    <w:rsid w:val="000A0E5B"/>
    <w:rsid w:val="000A7342"/>
    <w:rsid w:val="000B14B5"/>
    <w:rsid w:val="000B2707"/>
    <w:rsid w:val="000B4B81"/>
    <w:rsid w:val="000B7E86"/>
    <w:rsid w:val="000C2D3A"/>
    <w:rsid w:val="000C5DE1"/>
    <w:rsid w:val="000D0193"/>
    <w:rsid w:val="000E0FD9"/>
    <w:rsid w:val="000E2D80"/>
    <w:rsid w:val="000E2E26"/>
    <w:rsid w:val="000E3EF2"/>
    <w:rsid w:val="000E4274"/>
    <w:rsid w:val="000F02E6"/>
    <w:rsid w:val="000F6946"/>
    <w:rsid w:val="00100AAF"/>
    <w:rsid w:val="00102150"/>
    <w:rsid w:val="00104D4B"/>
    <w:rsid w:val="0010594B"/>
    <w:rsid w:val="00117AED"/>
    <w:rsid w:val="00120471"/>
    <w:rsid w:val="00123608"/>
    <w:rsid w:val="0012449B"/>
    <w:rsid w:val="00130234"/>
    <w:rsid w:val="001307D8"/>
    <w:rsid w:val="001333CD"/>
    <w:rsid w:val="00135302"/>
    <w:rsid w:val="001353B7"/>
    <w:rsid w:val="0013557A"/>
    <w:rsid w:val="001359B8"/>
    <w:rsid w:val="001360BD"/>
    <w:rsid w:val="0014008D"/>
    <w:rsid w:val="00140E0B"/>
    <w:rsid w:val="00140E7F"/>
    <w:rsid w:val="001413FC"/>
    <w:rsid w:val="0014177B"/>
    <w:rsid w:val="00142926"/>
    <w:rsid w:val="00144721"/>
    <w:rsid w:val="001450B0"/>
    <w:rsid w:val="001457FD"/>
    <w:rsid w:val="00152EE8"/>
    <w:rsid w:val="00154877"/>
    <w:rsid w:val="0015588B"/>
    <w:rsid w:val="00156A4E"/>
    <w:rsid w:val="001622C4"/>
    <w:rsid w:val="001628F3"/>
    <w:rsid w:val="0016303D"/>
    <w:rsid w:val="00170F03"/>
    <w:rsid w:val="00172E73"/>
    <w:rsid w:val="00172E7B"/>
    <w:rsid w:val="001733D4"/>
    <w:rsid w:val="00173ADC"/>
    <w:rsid w:val="00187933"/>
    <w:rsid w:val="001912AE"/>
    <w:rsid w:val="00193648"/>
    <w:rsid w:val="00196B9D"/>
    <w:rsid w:val="00196CFA"/>
    <w:rsid w:val="001B183F"/>
    <w:rsid w:val="001B2DF0"/>
    <w:rsid w:val="001B2EFB"/>
    <w:rsid w:val="001B3233"/>
    <w:rsid w:val="001B7F4C"/>
    <w:rsid w:val="001C00E7"/>
    <w:rsid w:val="001C37D2"/>
    <w:rsid w:val="001C4690"/>
    <w:rsid w:val="001D3C9C"/>
    <w:rsid w:val="001D40D1"/>
    <w:rsid w:val="001D7FCA"/>
    <w:rsid w:val="001E6281"/>
    <w:rsid w:val="001F03A6"/>
    <w:rsid w:val="002064CD"/>
    <w:rsid w:val="002069C0"/>
    <w:rsid w:val="00217CFB"/>
    <w:rsid w:val="00220ABB"/>
    <w:rsid w:val="002238F5"/>
    <w:rsid w:val="00225E68"/>
    <w:rsid w:val="0022626C"/>
    <w:rsid w:val="002278BF"/>
    <w:rsid w:val="00227F24"/>
    <w:rsid w:val="00231D39"/>
    <w:rsid w:val="00233A60"/>
    <w:rsid w:val="002347DC"/>
    <w:rsid w:val="002354A0"/>
    <w:rsid w:val="002358AC"/>
    <w:rsid w:val="00240BAB"/>
    <w:rsid w:val="00242519"/>
    <w:rsid w:val="0024676A"/>
    <w:rsid w:val="00250C9D"/>
    <w:rsid w:val="00250F5D"/>
    <w:rsid w:val="002519DA"/>
    <w:rsid w:val="002548F0"/>
    <w:rsid w:val="0025695F"/>
    <w:rsid w:val="002574BF"/>
    <w:rsid w:val="00265F12"/>
    <w:rsid w:val="00266199"/>
    <w:rsid w:val="002670B8"/>
    <w:rsid w:val="002705A5"/>
    <w:rsid w:val="002708DD"/>
    <w:rsid w:val="00276612"/>
    <w:rsid w:val="00277AA4"/>
    <w:rsid w:val="00277ECC"/>
    <w:rsid w:val="00283FC5"/>
    <w:rsid w:val="00284A9D"/>
    <w:rsid w:val="002855C1"/>
    <w:rsid w:val="0028761A"/>
    <w:rsid w:val="002923C2"/>
    <w:rsid w:val="00293D3D"/>
    <w:rsid w:val="00293DAF"/>
    <w:rsid w:val="002944F1"/>
    <w:rsid w:val="002974A5"/>
    <w:rsid w:val="002A0C02"/>
    <w:rsid w:val="002B2A04"/>
    <w:rsid w:val="002B39C9"/>
    <w:rsid w:val="002B4256"/>
    <w:rsid w:val="002B545B"/>
    <w:rsid w:val="002B702E"/>
    <w:rsid w:val="002C01B9"/>
    <w:rsid w:val="002C1F30"/>
    <w:rsid w:val="002C51F4"/>
    <w:rsid w:val="002C59B6"/>
    <w:rsid w:val="002D0C08"/>
    <w:rsid w:val="002D2AF5"/>
    <w:rsid w:val="002D37CF"/>
    <w:rsid w:val="002D6C81"/>
    <w:rsid w:val="002D740D"/>
    <w:rsid w:val="002D78E4"/>
    <w:rsid w:val="002E1A58"/>
    <w:rsid w:val="002E3537"/>
    <w:rsid w:val="002E40A8"/>
    <w:rsid w:val="002E5499"/>
    <w:rsid w:val="002F3807"/>
    <w:rsid w:val="002F799D"/>
    <w:rsid w:val="00300315"/>
    <w:rsid w:val="00301D59"/>
    <w:rsid w:val="0030355C"/>
    <w:rsid w:val="00303984"/>
    <w:rsid w:val="00303C6D"/>
    <w:rsid w:val="0031039D"/>
    <w:rsid w:val="00311DD3"/>
    <w:rsid w:val="00321D90"/>
    <w:rsid w:val="003241C5"/>
    <w:rsid w:val="00325A82"/>
    <w:rsid w:val="00325C51"/>
    <w:rsid w:val="00335767"/>
    <w:rsid w:val="0033640A"/>
    <w:rsid w:val="00341611"/>
    <w:rsid w:val="003442B0"/>
    <w:rsid w:val="003443C6"/>
    <w:rsid w:val="00344B54"/>
    <w:rsid w:val="0034555A"/>
    <w:rsid w:val="0035041F"/>
    <w:rsid w:val="003514E8"/>
    <w:rsid w:val="00353ACA"/>
    <w:rsid w:val="003542AD"/>
    <w:rsid w:val="003543E3"/>
    <w:rsid w:val="00360992"/>
    <w:rsid w:val="00360A97"/>
    <w:rsid w:val="00363A4C"/>
    <w:rsid w:val="00364968"/>
    <w:rsid w:val="0037163B"/>
    <w:rsid w:val="003718AA"/>
    <w:rsid w:val="0037260B"/>
    <w:rsid w:val="00380073"/>
    <w:rsid w:val="003809C3"/>
    <w:rsid w:val="00383093"/>
    <w:rsid w:val="0038594C"/>
    <w:rsid w:val="003869A1"/>
    <w:rsid w:val="0039073E"/>
    <w:rsid w:val="0039553D"/>
    <w:rsid w:val="00396D69"/>
    <w:rsid w:val="003A0880"/>
    <w:rsid w:val="003B07E2"/>
    <w:rsid w:val="003B413D"/>
    <w:rsid w:val="003B5170"/>
    <w:rsid w:val="003B57E2"/>
    <w:rsid w:val="003B63AE"/>
    <w:rsid w:val="003C0005"/>
    <w:rsid w:val="003C1297"/>
    <w:rsid w:val="003C20D0"/>
    <w:rsid w:val="003C26CD"/>
    <w:rsid w:val="003C30C6"/>
    <w:rsid w:val="003D1582"/>
    <w:rsid w:val="003D2612"/>
    <w:rsid w:val="003D3FE3"/>
    <w:rsid w:val="003D428C"/>
    <w:rsid w:val="003D670D"/>
    <w:rsid w:val="003D6C26"/>
    <w:rsid w:val="003D7F15"/>
    <w:rsid w:val="003E16F5"/>
    <w:rsid w:val="003E3666"/>
    <w:rsid w:val="003F0FB9"/>
    <w:rsid w:val="003F2D03"/>
    <w:rsid w:val="003F4CE4"/>
    <w:rsid w:val="003F5C22"/>
    <w:rsid w:val="003F6B45"/>
    <w:rsid w:val="003F6DB8"/>
    <w:rsid w:val="004009A6"/>
    <w:rsid w:val="00407EB7"/>
    <w:rsid w:val="004114BF"/>
    <w:rsid w:val="00414E7E"/>
    <w:rsid w:val="00415632"/>
    <w:rsid w:val="0041658D"/>
    <w:rsid w:val="004177BF"/>
    <w:rsid w:val="00431A75"/>
    <w:rsid w:val="0043260B"/>
    <w:rsid w:val="00434645"/>
    <w:rsid w:val="00436C31"/>
    <w:rsid w:val="004435E1"/>
    <w:rsid w:val="004435ED"/>
    <w:rsid w:val="00443738"/>
    <w:rsid w:val="00444447"/>
    <w:rsid w:val="00444934"/>
    <w:rsid w:val="00446623"/>
    <w:rsid w:val="0045347A"/>
    <w:rsid w:val="00454DB3"/>
    <w:rsid w:val="00460485"/>
    <w:rsid w:val="0046288A"/>
    <w:rsid w:val="004634FC"/>
    <w:rsid w:val="00464308"/>
    <w:rsid w:val="00464B00"/>
    <w:rsid w:val="0046544F"/>
    <w:rsid w:val="0046672B"/>
    <w:rsid w:val="0047129F"/>
    <w:rsid w:val="0047443D"/>
    <w:rsid w:val="0048089D"/>
    <w:rsid w:val="0048353B"/>
    <w:rsid w:val="004836E6"/>
    <w:rsid w:val="00486783"/>
    <w:rsid w:val="00487967"/>
    <w:rsid w:val="00491704"/>
    <w:rsid w:val="00493571"/>
    <w:rsid w:val="00496E27"/>
    <w:rsid w:val="00496EB3"/>
    <w:rsid w:val="004A1032"/>
    <w:rsid w:val="004A5AB8"/>
    <w:rsid w:val="004A6793"/>
    <w:rsid w:val="004A77C8"/>
    <w:rsid w:val="004A7CB3"/>
    <w:rsid w:val="004B2C3E"/>
    <w:rsid w:val="004B567F"/>
    <w:rsid w:val="004B68C2"/>
    <w:rsid w:val="004C2A27"/>
    <w:rsid w:val="004C4726"/>
    <w:rsid w:val="004D07ED"/>
    <w:rsid w:val="004D1C00"/>
    <w:rsid w:val="004D1F6A"/>
    <w:rsid w:val="004D3199"/>
    <w:rsid w:val="004D3E47"/>
    <w:rsid w:val="004D71B6"/>
    <w:rsid w:val="004E2E4B"/>
    <w:rsid w:val="004E4F96"/>
    <w:rsid w:val="004E5EC6"/>
    <w:rsid w:val="004E6CCF"/>
    <w:rsid w:val="004F1ABF"/>
    <w:rsid w:val="004F385E"/>
    <w:rsid w:val="004F5827"/>
    <w:rsid w:val="005027B0"/>
    <w:rsid w:val="00503F38"/>
    <w:rsid w:val="005049F3"/>
    <w:rsid w:val="00506D20"/>
    <w:rsid w:val="00506D52"/>
    <w:rsid w:val="0051383F"/>
    <w:rsid w:val="005140F3"/>
    <w:rsid w:val="005156E9"/>
    <w:rsid w:val="00516275"/>
    <w:rsid w:val="005165BD"/>
    <w:rsid w:val="0051738F"/>
    <w:rsid w:val="005238ED"/>
    <w:rsid w:val="00530152"/>
    <w:rsid w:val="00532D87"/>
    <w:rsid w:val="00535DFD"/>
    <w:rsid w:val="00541FE8"/>
    <w:rsid w:val="0054230E"/>
    <w:rsid w:val="005428EB"/>
    <w:rsid w:val="00543863"/>
    <w:rsid w:val="00544AD3"/>
    <w:rsid w:val="005458C4"/>
    <w:rsid w:val="00547C39"/>
    <w:rsid w:val="00553838"/>
    <w:rsid w:val="005542F2"/>
    <w:rsid w:val="00556BE7"/>
    <w:rsid w:val="00566C54"/>
    <w:rsid w:val="00570708"/>
    <w:rsid w:val="0057237B"/>
    <w:rsid w:val="00572AA9"/>
    <w:rsid w:val="005739E4"/>
    <w:rsid w:val="005822C6"/>
    <w:rsid w:val="005A1013"/>
    <w:rsid w:val="005A1791"/>
    <w:rsid w:val="005A4140"/>
    <w:rsid w:val="005A74D2"/>
    <w:rsid w:val="005A7B84"/>
    <w:rsid w:val="005B1776"/>
    <w:rsid w:val="005B20F8"/>
    <w:rsid w:val="005B28C0"/>
    <w:rsid w:val="005B4411"/>
    <w:rsid w:val="005B77FD"/>
    <w:rsid w:val="005B7E2A"/>
    <w:rsid w:val="005C0C4F"/>
    <w:rsid w:val="005C21B9"/>
    <w:rsid w:val="005D09CE"/>
    <w:rsid w:val="005D55B2"/>
    <w:rsid w:val="005D5895"/>
    <w:rsid w:val="005D6524"/>
    <w:rsid w:val="005E001D"/>
    <w:rsid w:val="005E3CC7"/>
    <w:rsid w:val="005F175D"/>
    <w:rsid w:val="005F203F"/>
    <w:rsid w:val="005F35E2"/>
    <w:rsid w:val="005F6A23"/>
    <w:rsid w:val="0060037A"/>
    <w:rsid w:val="0060147D"/>
    <w:rsid w:val="006014A0"/>
    <w:rsid w:val="00601C1A"/>
    <w:rsid w:val="0060254D"/>
    <w:rsid w:val="00603A20"/>
    <w:rsid w:val="00603D9E"/>
    <w:rsid w:val="00611B33"/>
    <w:rsid w:val="00617531"/>
    <w:rsid w:val="00621550"/>
    <w:rsid w:val="006222C9"/>
    <w:rsid w:val="006235B7"/>
    <w:rsid w:val="0062634C"/>
    <w:rsid w:val="00627624"/>
    <w:rsid w:val="00635EAF"/>
    <w:rsid w:val="00636B53"/>
    <w:rsid w:val="00637118"/>
    <w:rsid w:val="00641803"/>
    <w:rsid w:val="0064630F"/>
    <w:rsid w:val="00646EC2"/>
    <w:rsid w:val="00650A8D"/>
    <w:rsid w:val="0065390E"/>
    <w:rsid w:val="00656E21"/>
    <w:rsid w:val="00662087"/>
    <w:rsid w:val="00662FBE"/>
    <w:rsid w:val="006679BB"/>
    <w:rsid w:val="00672C67"/>
    <w:rsid w:val="00674F3D"/>
    <w:rsid w:val="00675EE5"/>
    <w:rsid w:val="0067754A"/>
    <w:rsid w:val="006833DA"/>
    <w:rsid w:val="006876C4"/>
    <w:rsid w:val="0069209D"/>
    <w:rsid w:val="0069263F"/>
    <w:rsid w:val="0069402D"/>
    <w:rsid w:val="006A0B4A"/>
    <w:rsid w:val="006A14D3"/>
    <w:rsid w:val="006A2966"/>
    <w:rsid w:val="006A36E9"/>
    <w:rsid w:val="006A49D2"/>
    <w:rsid w:val="006A4CE3"/>
    <w:rsid w:val="006A6CF2"/>
    <w:rsid w:val="006A7A55"/>
    <w:rsid w:val="006B360A"/>
    <w:rsid w:val="006B3A0A"/>
    <w:rsid w:val="006B4D26"/>
    <w:rsid w:val="006C2073"/>
    <w:rsid w:val="006C20B9"/>
    <w:rsid w:val="006C4A1C"/>
    <w:rsid w:val="006C7053"/>
    <w:rsid w:val="006D2F5D"/>
    <w:rsid w:val="006D3320"/>
    <w:rsid w:val="006D3FCC"/>
    <w:rsid w:val="006D566C"/>
    <w:rsid w:val="006D6BCC"/>
    <w:rsid w:val="006E15AF"/>
    <w:rsid w:val="006F1DD4"/>
    <w:rsid w:val="006F67E7"/>
    <w:rsid w:val="006F7F43"/>
    <w:rsid w:val="00700AD2"/>
    <w:rsid w:val="0070766B"/>
    <w:rsid w:val="00716EAE"/>
    <w:rsid w:val="00717B4B"/>
    <w:rsid w:val="007262F4"/>
    <w:rsid w:val="00726BCA"/>
    <w:rsid w:val="007337E6"/>
    <w:rsid w:val="007339DB"/>
    <w:rsid w:val="007372C4"/>
    <w:rsid w:val="0074258E"/>
    <w:rsid w:val="007428C7"/>
    <w:rsid w:val="00744FCA"/>
    <w:rsid w:val="00747F8B"/>
    <w:rsid w:val="00750433"/>
    <w:rsid w:val="00752279"/>
    <w:rsid w:val="0075691C"/>
    <w:rsid w:val="00761F34"/>
    <w:rsid w:val="00762F2C"/>
    <w:rsid w:val="00764052"/>
    <w:rsid w:val="007708A6"/>
    <w:rsid w:val="00771A8B"/>
    <w:rsid w:val="00780A11"/>
    <w:rsid w:val="00783C63"/>
    <w:rsid w:val="007863C9"/>
    <w:rsid w:val="007A15AC"/>
    <w:rsid w:val="007A31BB"/>
    <w:rsid w:val="007A3D67"/>
    <w:rsid w:val="007A74F1"/>
    <w:rsid w:val="007C00ED"/>
    <w:rsid w:val="007C0B4E"/>
    <w:rsid w:val="007C17C9"/>
    <w:rsid w:val="007C3AA7"/>
    <w:rsid w:val="007D0D51"/>
    <w:rsid w:val="007D113D"/>
    <w:rsid w:val="007D7207"/>
    <w:rsid w:val="007E5010"/>
    <w:rsid w:val="007F161B"/>
    <w:rsid w:val="007F3B4F"/>
    <w:rsid w:val="007F7F4C"/>
    <w:rsid w:val="00803338"/>
    <w:rsid w:val="00811748"/>
    <w:rsid w:val="00814F63"/>
    <w:rsid w:val="008155D1"/>
    <w:rsid w:val="00815BAF"/>
    <w:rsid w:val="008169C7"/>
    <w:rsid w:val="00816FC1"/>
    <w:rsid w:val="0081736E"/>
    <w:rsid w:val="00824E0D"/>
    <w:rsid w:val="00827883"/>
    <w:rsid w:val="008307D2"/>
    <w:rsid w:val="00831DC5"/>
    <w:rsid w:val="0083292C"/>
    <w:rsid w:val="008340F0"/>
    <w:rsid w:val="0083580A"/>
    <w:rsid w:val="008404D7"/>
    <w:rsid w:val="00840D4B"/>
    <w:rsid w:val="00844077"/>
    <w:rsid w:val="00845A7E"/>
    <w:rsid w:val="0084624B"/>
    <w:rsid w:val="00852034"/>
    <w:rsid w:val="00865B07"/>
    <w:rsid w:val="008669FA"/>
    <w:rsid w:val="008706F2"/>
    <w:rsid w:val="00873BA2"/>
    <w:rsid w:val="00873D23"/>
    <w:rsid w:val="00876F33"/>
    <w:rsid w:val="00881426"/>
    <w:rsid w:val="00881937"/>
    <w:rsid w:val="00885816"/>
    <w:rsid w:val="0089016D"/>
    <w:rsid w:val="00891894"/>
    <w:rsid w:val="00892D0D"/>
    <w:rsid w:val="00892E04"/>
    <w:rsid w:val="00893336"/>
    <w:rsid w:val="00896C34"/>
    <w:rsid w:val="008A40D5"/>
    <w:rsid w:val="008B3CD7"/>
    <w:rsid w:val="008B5406"/>
    <w:rsid w:val="008C3C92"/>
    <w:rsid w:val="008C5A45"/>
    <w:rsid w:val="008C5EA5"/>
    <w:rsid w:val="008D1E1D"/>
    <w:rsid w:val="008D2F27"/>
    <w:rsid w:val="008E34F4"/>
    <w:rsid w:val="008E6177"/>
    <w:rsid w:val="008E727A"/>
    <w:rsid w:val="008F08B5"/>
    <w:rsid w:val="008F0DE2"/>
    <w:rsid w:val="008F4824"/>
    <w:rsid w:val="008F7FD3"/>
    <w:rsid w:val="00903E7B"/>
    <w:rsid w:val="00904060"/>
    <w:rsid w:val="00906189"/>
    <w:rsid w:val="0090623A"/>
    <w:rsid w:val="00910910"/>
    <w:rsid w:val="00910ABB"/>
    <w:rsid w:val="00911DB7"/>
    <w:rsid w:val="0091252C"/>
    <w:rsid w:val="00917B31"/>
    <w:rsid w:val="00923E20"/>
    <w:rsid w:val="00926708"/>
    <w:rsid w:val="0092793F"/>
    <w:rsid w:val="00936061"/>
    <w:rsid w:val="009360CB"/>
    <w:rsid w:val="00937BA5"/>
    <w:rsid w:val="00941A68"/>
    <w:rsid w:val="00943658"/>
    <w:rsid w:val="00945776"/>
    <w:rsid w:val="00956572"/>
    <w:rsid w:val="00961D5A"/>
    <w:rsid w:val="00963282"/>
    <w:rsid w:val="00963AD0"/>
    <w:rsid w:val="009676E6"/>
    <w:rsid w:val="009719AB"/>
    <w:rsid w:val="00971D97"/>
    <w:rsid w:val="0097234F"/>
    <w:rsid w:val="00972FE9"/>
    <w:rsid w:val="00973431"/>
    <w:rsid w:val="00973DCF"/>
    <w:rsid w:val="009740C7"/>
    <w:rsid w:val="00976D41"/>
    <w:rsid w:val="009776BC"/>
    <w:rsid w:val="009818D5"/>
    <w:rsid w:val="009823C1"/>
    <w:rsid w:val="00983DB3"/>
    <w:rsid w:val="00985077"/>
    <w:rsid w:val="0098525C"/>
    <w:rsid w:val="00985D7F"/>
    <w:rsid w:val="00986137"/>
    <w:rsid w:val="00994024"/>
    <w:rsid w:val="00996B13"/>
    <w:rsid w:val="00997195"/>
    <w:rsid w:val="00997E13"/>
    <w:rsid w:val="009A436D"/>
    <w:rsid w:val="009A4FA6"/>
    <w:rsid w:val="009B0FC8"/>
    <w:rsid w:val="009B1140"/>
    <w:rsid w:val="009C1488"/>
    <w:rsid w:val="009C1BE5"/>
    <w:rsid w:val="009C6BA4"/>
    <w:rsid w:val="009C72E6"/>
    <w:rsid w:val="009C7ECE"/>
    <w:rsid w:val="009D6BD6"/>
    <w:rsid w:val="009E2B74"/>
    <w:rsid w:val="009E34D5"/>
    <w:rsid w:val="009F36C0"/>
    <w:rsid w:val="009F543A"/>
    <w:rsid w:val="00A01121"/>
    <w:rsid w:val="00A01576"/>
    <w:rsid w:val="00A03396"/>
    <w:rsid w:val="00A06C62"/>
    <w:rsid w:val="00A06FA9"/>
    <w:rsid w:val="00A14690"/>
    <w:rsid w:val="00A17058"/>
    <w:rsid w:val="00A173D9"/>
    <w:rsid w:val="00A222AA"/>
    <w:rsid w:val="00A24647"/>
    <w:rsid w:val="00A25382"/>
    <w:rsid w:val="00A31B11"/>
    <w:rsid w:val="00A31D6D"/>
    <w:rsid w:val="00A33367"/>
    <w:rsid w:val="00A33EF0"/>
    <w:rsid w:val="00A34B9A"/>
    <w:rsid w:val="00A364DD"/>
    <w:rsid w:val="00A422A0"/>
    <w:rsid w:val="00A4395E"/>
    <w:rsid w:val="00A51910"/>
    <w:rsid w:val="00A5309F"/>
    <w:rsid w:val="00A62724"/>
    <w:rsid w:val="00A65788"/>
    <w:rsid w:val="00A65CA2"/>
    <w:rsid w:val="00A663CA"/>
    <w:rsid w:val="00A71B83"/>
    <w:rsid w:val="00A8289E"/>
    <w:rsid w:val="00A828E3"/>
    <w:rsid w:val="00A864B9"/>
    <w:rsid w:val="00A9140A"/>
    <w:rsid w:val="00A93080"/>
    <w:rsid w:val="00AA1365"/>
    <w:rsid w:val="00AA5786"/>
    <w:rsid w:val="00AA683D"/>
    <w:rsid w:val="00AB0925"/>
    <w:rsid w:val="00AB3DDA"/>
    <w:rsid w:val="00AB4CF7"/>
    <w:rsid w:val="00AB593E"/>
    <w:rsid w:val="00AB626D"/>
    <w:rsid w:val="00AC1718"/>
    <w:rsid w:val="00AC1B00"/>
    <w:rsid w:val="00AC1B1F"/>
    <w:rsid w:val="00AC4BDC"/>
    <w:rsid w:val="00AC651C"/>
    <w:rsid w:val="00AC75A9"/>
    <w:rsid w:val="00AC7D9D"/>
    <w:rsid w:val="00AD0005"/>
    <w:rsid w:val="00AD0158"/>
    <w:rsid w:val="00AD24B2"/>
    <w:rsid w:val="00AE5D35"/>
    <w:rsid w:val="00AF25C3"/>
    <w:rsid w:val="00AF3B84"/>
    <w:rsid w:val="00AF4E62"/>
    <w:rsid w:val="00AF714B"/>
    <w:rsid w:val="00B038B7"/>
    <w:rsid w:val="00B062AF"/>
    <w:rsid w:val="00B0784F"/>
    <w:rsid w:val="00B10C3D"/>
    <w:rsid w:val="00B120B6"/>
    <w:rsid w:val="00B17702"/>
    <w:rsid w:val="00B23EA2"/>
    <w:rsid w:val="00B24E8B"/>
    <w:rsid w:val="00B2698F"/>
    <w:rsid w:val="00B30EDE"/>
    <w:rsid w:val="00B314E8"/>
    <w:rsid w:val="00B36205"/>
    <w:rsid w:val="00B40508"/>
    <w:rsid w:val="00B414E2"/>
    <w:rsid w:val="00B4156B"/>
    <w:rsid w:val="00B428F2"/>
    <w:rsid w:val="00B45703"/>
    <w:rsid w:val="00B45A22"/>
    <w:rsid w:val="00B46AED"/>
    <w:rsid w:val="00B46E09"/>
    <w:rsid w:val="00B47A3B"/>
    <w:rsid w:val="00B53CBC"/>
    <w:rsid w:val="00B54D3A"/>
    <w:rsid w:val="00B615ED"/>
    <w:rsid w:val="00B61964"/>
    <w:rsid w:val="00B7059C"/>
    <w:rsid w:val="00B73390"/>
    <w:rsid w:val="00B7343F"/>
    <w:rsid w:val="00B83B96"/>
    <w:rsid w:val="00B91D97"/>
    <w:rsid w:val="00B930C8"/>
    <w:rsid w:val="00B93303"/>
    <w:rsid w:val="00B936A8"/>
    <w:rsid w:val="00B936E8"/>
    <w:rsid w:val="00BA069D"/>
    <w:rsid w:val="00BA1EE6"/>
    <w:rsid w:val="00BA1F90"/>
    <w:rsid w:val="00BA554C"/>
    <w:rsid w:val="00BA7715"/>
    <w:rsid w:val="00BB07E5"/>
    <w:rsid w:val="00BB2FF6"/>
    <w:rsid w:val="00BB6523"/>
    <w:rsid w:val="00BC012C"/>
    <w:rsid w:val="00BC1F67"/>
    <w:rsid w:val="00BD37D6"/>
    <w:rsid w:val="00BD486F"/>
    <w:rsid w:val="00BD6117"/>
    <w:rsid w:val="00BD61EC"/>
    <w:rsid w:val="00BD7407"/>
    <w:rsid w:val="00BE035B"/>
    <w:rsid w:val="00BE0A37"/>
    <w:rsid w:val="00BE3184"/>
    <w:rsid w:val="00BF0807"/>
    <w:rsid w:val="00BF10E7"/>
    <w:rsid w:val="00BF466B"/>
    <w:rsid w:val="00C00605"/>
    <w:rsid w:val="00C030DB"/>
    <w:rsid w:val="00C03E3D"/>
    <w:rsid w:val="00C0615E"/>
    <w:rsid w:val="00C154E0"/>
    <w:rsid w:val="00C159B4"/>
    <w:rsid w:val="00C2107D"/>
    <w:rsid w:val="00C21C7C"/>
    <w:rsid w:val="00C23333"/>
    <w:rsid w:val="00C23C3B"/>
    <w:rsid w:val="00C26755"/>
    <w:rsid w:val="00C267CF"/>
    <w:rsid w:val="00C27523"/>
    <w:rsid w:val="00C279AB"/>
    <w:rsid w:val="00C32A65"/>
    <w:rsid w:val="00C3768A"/>
    <w:rsid w:val="00C43987"/>
    <w:rsid w:val="00C43E42"/>
    <w:rsid w:val="00C45D1F"/>
    <w:rsid w:val="00C47361"/>
    <w:rsid w:val="00C503C9"/>
    <w:rsid w:val="00C5676D"/>
    <w:rsid w:val="00C60337"/>
    <w:rsid w:val="00C6616F"/>
    <w:rsid w:val="00C7032D"/>
    <w:rsid w:val="00C70365"/>
    <w:rsid w:val="00C70E56"/>
    <w:rsid w:val="00C70EBB"/>
    <w:rsid w:val="00C72D63"/>
    <w:rsid w:val="00C76728"/>
    <w:rsid w:val="00C77F94"/>
    <w:rsid w:val="00C805C0"/>
    <w:rsid w:val="00C82D88"/>
    <w:rsid w:val="00C8504C"/>
    <w:rsid w:val="00C85D5B"/>
    <w:rsid w:val="00C86165"/>
    <w:rsid w:val="00C86E2E"/>
    <w:rsid w:val="00C87D4D"/>
    <w:rsid w:val="00C92679"/>
    <w:rsid w:val="00C9563F"/>
    <w:rsid w:val="00CA4600"/>
    <w:rsid w:val="00CB45E4"/>
    <w:rsid w:val="00CC188B"/>
    <w:rsid w:val="00CC26CC"/>
    <w:rsid w:val="00CD21A7"/>
    <w:rsid w:val="00CD327E"/>
    <w:rsid w:val="00CD45A1"/>
    <w:rsid w:val="00CD5335"/>
    <w:rsid w:val="00CD56C5"/>
    <w:rsid w:val="00CD6CA5"/>
    <w:rsid w:val="00CD743E"/>
    <w:rsid w:val="00CD7E57"/>
    <w:rsid w:val="00CE632C"/>
    <w:rsid w:val="00CE6C84"/>
    <w:rsid w:val="00CE798B"/>
    <w:rsid w:val="00CF61AB"/>
    <w:rsid w:val="00CF77AA"/>
    <w:rsid w:val="00D0437D"/>
    <w:rsid w:val="00D05417"/>
    <w:rsid w:val="00D05F8C"/>
    <w:rsid w:val="00D06484"/>
    <w:rsid w:val="00D06656"/>
    <w:rsid w:val="00D153E6"/>
    <w:rsid w:val="00D159EE"/>
    <w:rsid w:val="00D16572"/>
    <w:rsid w:val="00D23094"/>
    <w:rsid w:val="00D2676D"/>
    <w:rsid w:val="00D31B98"/>
    <w:rsid w:val="00D32BD3"/>
    <w:rsid w:val="00D42AB5"/>
    <w:rsid w:val="00D42AD9"/>
    <w:rsid w:val="00D43AC6"/>
    <w:rsid w:val="00D464FF"/>
    <w:rsid w:val="00D50035"/>
    <w:rsid w:val="00D5107D"/>
    <w:rsid w:val="00D529F7"/>
    <w:rsid w:val="00D5597A"/>
    <w:rsid w:val="00D670F9"/>
    <w:rsid w:val="00D7165F"/>
    <w:rsid w:val="00D724C6"/>
    <w:rsid w:val="00D733CE"/>
    <w:rsid w:val="00D76BD5"/>
    <w:rsid w:val="00D77559"/>
    <w:rsid w:val="00D812E6"/>
    <w:rsid w:val="00D829A2"/>
    <w:rsid w:val="00D83293"/>
    <w:rsid w:val="00D847D9"/>
    <w:rsid w:val="00D86ABD"/>
    <w:rsid w:val="00D91024"/>
    <w:rsid w:val="00D94AFA"/>
    <w:rsid w:val="00D95A47"/>
    <w:rsid w:val="00D977A5"/>
    <w:rsid w:val="00DA5030"/>
    <w:rsid w:val="00DA5E0E"/>
    <w:rsid w:val="00DA660A"/>
    <w:rsid w:val="00DA7994"/>
    <w:rsid w:val="00DB0ADD"/>
    <w:rsid w:val="00DB42B3"/>
    <w:rsid w:val="00DD0626"/>
    <w:rsid w:val="00DD472A"/>
    <w:rsid w:val="00DD4BA0"/>
    <w:rsid w:val="00DD5577"/>
    <w:rsid w:val="00DE2908"/>
    <w:rsid w:val="00DE55F4"/>
    <w:rsid w:val="00DE6F63"/>
    <w:rsid w:val="00DE7668"/>
    <w:rsid w:val="00DE76FF"/>
    <w:rsid w:val="00DF1902"/>
    <w:rsid w:val="00DF385F"/>
    <w:rsid w:val="00DF57C6"/>
    <w:rsid w:val="00DF77FF"/>
    <w:rsid w:val="00E1025A"/>
    <w:rsid w:val="00E125E4"/>
    <w:rsid w:val="00E134F9"/>
    <w:rsid w:val="00E1543F"/>
    <w:rsid w:val="00E15726"/>
    <w:rsid w:val="00E16284"/>
    <w:rsid w:val="00E2284E"/>
    <w:rsid w:val="00E22CF0"/>
    <w:rsid w:val="00E300DD"/>
    <w:rsid w:val="00E326F3"/>
    <w:rsid w:val="00E337A4"/>
    <w:rsid w:val="00E358E7"/>
    <w:rsid w:val="00E37C22"/>
    <w:rsid w:val="00E41B7E"/>
    <w:rsid w:val="00E41BE0"/>
    <w:rsid w:val="00E43B03"/>
    <w:rsid w:val="00E47789"/>
    <w:rsid w:val="00E53125"/>
    <w:rsid w:val="00E557BB"/>
    <w:rsid w:val="00E60DE8"/>
    <w:rsid w:val="00E704EF"/>
    <w:rsid w:val="00E70DD3"/>
    <w:rsid w:val="00E710AF"/>
    <w:rsid w:val="00E7148F"/>
    <w:rsid w:val="00E72BA0"/>
    <w:rsid w:val="00E76C28"/>
    <w:rsid w:val="00E82570"/>
    <w:rsid w:val="00E826BF"/>
    <w:rsid w:val="00E82D99"/>
    <w:rsid w:val="00E90DFA"/>
    <w:rsid w:val="00E91527"/>
    <w:rsid w:val="00E93829"/>
    <w:rsid w:val="00E93A13"/>
    <w:rsid w:val="00E94DD0"/>
    <w:rsid w:val="00E95720"/>
    <w:rsid w:val="00E97634"/>
    <w:rsid w:val="00EA1DEB"/>
    <w:rsid w:val="00EA4BDB"/>
    <w:rsid w:val="00EA5C4A"/>
    <w:rsid w:val="00EB068D"/>
    <w:rsid w:val="00EB0DDB"/>
    <w:rsid w:val="00EB497F"/>
    <w:rsid w:val="00EC19F8"/>
    <w:rsid w:val="00EC22BE"/>
    <w:rsid w:val="00EC4F95"/>
    <w:rsid w:val="00EC6AED"/>
    <w:rsid w:val="00EC7EE0"/>
    <w:rsid w:val="00ED1AE1"/>
    <w:rsid w:val="00ED24B9"/>
    <w:rsid w:val="00ED35A6"/>
    <w:rsid w:val="00ED560C"/>
    <w:rsid w:val="00EE287F"/>
    <w:rsid w:val="00EE6FEE"/>
    <w:rsid w:val="00EF02AF"/>
    <w:rsid w:val="00EF30CB"/>
    <w:rsid w:val="00EF4940"/>
    <w:rsid w:val="00EF6026"/>
    <w:rsid w:val="00F008E7"/>
    <w:rsid w:val="00F0224C"/>
    <w:rsid w:val="00F05906"/>
    <w:rsid w:val="00F05E61"/>
    <w:rsid w:val="00F06039"/>
    <w:rsid w:val="00F0642B"/>
    <w:rsid w:val="00F0716D"/>
    <w:rsid w:val="00F10D67"/>
    <w:rsid w:val="00F151AE"/>
    <w:rsid w:val="00F203FE"/>
    <w:rsid w:val="00F24A31"/>
    <w:rsid w:val="00F256D5"/>
    <w:rsid w:val="00F26B8B"/>
    <w:rsid w:val="00F27CF1"/>
    <w:rsid w:val="00F3091E"/>
    <w:rsid w:val="00F40A55"/>
    <w:rsid w:val="00F525C2"/>
    <w:rsid w:val="00F53ED1"/>
    <w:rsid w:val="00F572F8"/>
    <w:rsid w:val="00F6198B"/>
    <w:rsid w:val="00F6317B"/>
    <w:rsid w:val="00F634ED"/>
    <w:rsid w:val="00F65CA5"/>
    <w:rsid w:val="00F66479"/>
    <w:rsid w:val="00F66A78"/>
    <w:rsid w:val="00F70623"/>
    <w:rsid w:val="00F706E5"/>
    <w:rsid w:val="00F83B0D"/>
    <w:rsid w:val="00F85FF5"/>
    <w:rsid w:val="00F90414"/>
    <w:rsid w:val="00F94129"/>
    <w:rsid w:val="00F956FC"/>
    <w:rsid w:val="00FA17EE"/>
    <w:rsid w:val="00FA2EDD"/>
    <w:rsid w:val="00FA2F40"/>
    <w:rsid w:val="00FA3876"/>
    <w:rsid w:val="00FA3FB7"/>
    <w:rsid w:val="00FA507C"/>
    <w:rsid w:val="00FA7A0F"/>
    <w:rsid w:val="00FB1187"/>
    <w:rsid w:val="00FB2782"/>
    <w:rsid w:val="00FB50C2"/>
    <w:rsid w:val="00FC245D"/>
    <w:rsid w:val="00FC3216"/>
    <w:rsid w:val="00FC44CC"/>
    <w:rsid w:val="00FD184A"/>
    <w:rsid w:val="00FD3B78"/>
    <w:rsid w:val="00FD5184"/>
    <w:rsid w:val="00FD581D"/>
    <w:rsid w:val="00FE0340"/>
    <w:rsid w:val="00FE264A"/>
    <w:rsid w:val="00FE3C3C"/>
    <w:rsid w:val="00FE656E"/>
    <w:rsid w:val="00FE69F2"/>
    <w:rsid w:val="00FF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A53707"/>
  <w15:chartTrackingRefBased/>
  <w15:docId w15:val="{2CB53A71-8836-4A80-B396-130CAEE2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493571"/>
  </w:style>
  <w:style w:type="paragraph" w:styleId="Nagwek1">
    <w:name w:val="heading 1"/>
    <w:basedOn w:val="Normalny"/>
    <w:next w:val="Normalny"/>
    <w:qFormat/>
    <w:rsid w:val="00493571"/>
    <w:pPr>
      <w:keepNext/>
      <w:tabs>
        <w:tab w:val="right" w:pos="9935"/>
      </w:tabs>
      <w:autoSpaceDE w:val="0"/>
      <w:autoSpaceDN w:val="0"/>
      <w:adjustRightInd w:val="0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rsid w:val="004935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935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93571"/>
    <w:pPr>
      <w:keepNext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49357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9357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93571"/>
    <w:rPr>
      <w:color w:val="0000FF"/>
      <w:u w:val="single"/>
    </w:rPr>
  </w:style>
  <w:style w:type="paragraph" w:styleId="Tytu">
    <w:name w:val="Title"/>
    <w:basedOn w:val="Normalny"/>
    <w:qFormat/>
    <w:rsid w:val="00493571"/>
    <w:pPr>
      <w:jc w:val="center"/>
    </w:pPr>
    <w:rPr>
      <w:b/>
      <w:sz w:val="24"/>
    </w:rPr>
  </w:style>
  <w:style w:type="paragraph" w:styleId="Tekstpodstawowy">
    <w:name w:val="Body Text"/>
    <w:basedOn w:val="Normalny"/>
    <w:link w:val="TekstpodstawowyZnak"/>
    <w:rsid w:val="00493571"/>
    <w:pPr>
      <w:spacing w:after="120"/>
    </w:pPr>
  </w:style>
  <w:style w:type="paragraph" w:styleId="Tekstpodstawowy3">
    <w:name w:val="Body Text 3"/>
    <w:basedOn w:val="Normalny"/>
    <w:rsid w:val="00493571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rsid w:val="00493571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493571"/>
    <w:pPr>
      <w:ind w:left="567" w:hanging="283"/>
    </w:pPr>
    <w:rPr>
      <w:sz w:val="24"/>
    </w:rPr>
  </w:style>
  <w:style w:type="paragraph" w:customStyle="1" w:styleId="ZnakZnakZnakZnak">
    <w:name w:val="Znak Znak Znak Znak"/>
    <w:basedOn w:val="Normalny"/>
    <w:rsid w:val="00493571"/>
    <w:rPr>
      <w:sz w:val="24"/>
      <w:szCs w:val="24"/>
    </w:rPr>
  </w:style>
  <w:style w:type="paragraph" w:customStyle="1" w:styleId="Wcicienormalne1">
    <w:name w:val="Wcięcie normalne1"/>
    <w:basedOn w:val="Normalny"/>
    <w:rsid w:val="00493571"/>
    <w:pPr>
      <w:suppressAutoHyphens/>
      <w:ind w:left="708"/>
    </w:pPr>
    <w:rPr>
      <w:rFonts w:ascii="Arial PL" w:hAnsi="Arial PL" w:cs="Tms Rmn"/>
      <w:sz w:val="24"/>
      <w:lang w:val="en-GB" w:eastAsia="ar-SA"/>
    </w:rPr>
  </w:style>
  <w:style w:type="paragraph" w:customStyle="1" w:styleId="Tytul">
    <w:name w:val="Tytul"/>
    <w:basedOn w:val="Nagwek"/>
    <w:rsid w:val="00493571"/>
    <w:pPr>
      <w:tabs>
        <w:tab w:val="clear" w:pos="4536"/>
        <w:tab w:val="clear" w:pos="9072"/>
        <w:tab w:val="center" w:pos="4819"/>
        <w:tab w:val="right" w:pos="9071"/>
      </w:tabs>
      <w:suppressAutoHyphens/>
      <w:spacing w:before="840" w:after="360"/>
      <w:jc w:val="center"/>
    </w:pPr>
    <w:rPr>
      <w:rFonts w:cs="Tms Rmn"/>
      <w:b/>
      <w:sz w:val="40"/>
      <w:lang w:eastAsia="ar-SA"/>
    </w:rPr>
  </w:style>
  <w:style w:type="paragraph" w:styleId="Nagwek">
    <w:name w:val="header"/>
    <w:basedOn w:val="Normalny"/>
    <w:link w:val="NagwekZnak"/>
    <w:uiPriority w:val="99"/>
    <w:rsid w:val="00493571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493571"/>
    <w:pPr>
      <w:suppressAutoHyphens/>
      <w:jc w:val="both"/>
    </w:pPr>
    <w:rPr>
      <w:rFonts w:ascii="Arial PL" w:hAnsi="Arial PL" w:cs="Tms Rmn"/>
      <w:sz w:val="24"/>
      <w:lang w:eastAsia="ar-SA"/>
    </w:rPr>
  </w:style>
  <w:style w:type="paragraph" w:customStyle="1" w:styleId="BodyTextIndent31">
    <w:name w:val="Body Text Indent 31"/>
    <w:basedOn w:val="Normalny"/>
    <w:rsid w:val="00493571"/>
    <w:pPr>
      <w:tabs>
        <w:tab w:val="left" w:pos="851"/>
      </w:tabs>
      <w:ind w:left="851"/>
    </w:pPr>
    <w:rPr>
      <w:sz w:val="24"/>
    </w:rPr>
  </w:style>
  <w:style w:type="paragraph" w:styleId="Tekstpodstawowywcity">
    <w:name w:val="Body Text Indent"/>
    <w:basedOn w:val="Normalny"/>
    <w:link w:val="TekstpodstawowywcityZnak"/>
    <w:rsid w:val="00493571"/>
    <w:pPr>
      <w:spacing w:after="120"/>
      <w:ind w:left="283"/>
    </w:pPr>
  </w:style>
  <w:style w:type="paragraph" w:styleId="Podtytu">
    <w:name w:val="Subtitle"/>
    <w:basedOn w:val="Normalny"/>
    <w:qFormat/>
    <w:rsid w:val="00493571"/>
    <w:pPr>
      <w:ind w:left="7080" w:firstLine="708"/>
      <w:jc w:val="right"/>
    </w:pPr>
    <w:rPr>
      <w:b/>
    </w:rPr>
  </w:style>
  <w:style w:type="character" w:customStyle="1" w:styleId="body1plain1">
    <w:name w:val="body1plain1"/>
    <w:rsid w:val="00493571"/>
    <w:rPr>
      <w:rFonts w:ascii="Arial" w:hAnsi="Arial" w:cs="Arial" w:hint="default"/>
      <w:color w:val="333333"/>
      <w:sz w:val="17"/>
      <w:szCs w:val="17"/>
    </w:rPr>
  </w:style>
  <w:style w:type="paragraph" w:styleId="Stopka">
    <w:name w:val="footer"/>
    <w:basedOn w:val="Normalny"/>
    <w:link w:val="StopkaZnak"/>
    <w:uiPriority w:val="99"/>
    <w:rsid w:val="0049357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93571"/>
  </w:style>
  <w:style w:type="paragraph" w:styleId="Akapitzlist">
    <w:name w:val="List Paragraph"/>
    <w:basedOn w:val="Normalny"/>
    <w:uiPriority w:val="34"/>
    <w:qFormat/>
    <w:rsid w:val="00493571"/>
    <w:pPr>
      <w:ind w:left="708"/>
    </w:pPr>
  </w:style>
  <w:style w:type="paragraph" w:styleId="Listapunktowana2">
    <w:name w:val="List Bullet 2"/>
    <w:basedOn w:val="Normalny"/>
    <w:autoRedefine/>
    <w:rsid w:val="00493571"/>
    <w:pPr>
      <w:spacing w:line="360" w:lineRule="auto"/>
      <w:jc w:val="both"/>
    </w:pPr>
    <w:rPr>
      <w:rFonts w:ascii="Tahoma" w:hAnsi="Tahoma" w:cs="Tahoma"/>
      <w:iCs/>
      <w:sz w:val="22"/>
      <w:szCs w:val="22"/>
    </w:rPr>
  </w:style>
  <w:style w:type="paragraph" w:styleId="Tekstdymka">
    <w:name w:val="Balloon Text"/>
    <w:basedOn w:val="Normalny"/>
    <w:semiHidden/>
    <w:rsid w:val="00493571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FA3FB7"/>
    <w:pPr>
      <w:shd w:val="clear" w:color="auto" w:fill="000080"/>
    </w:pPr>
    <w:rPr>
      <w:rFonts w:ascii="Tahoma" w:hAnsi="Tahoma" w:cs="Tahoma"/>
    </w:rPr>
  </w:style>
  <w:style w:type="character" w:styleId="Pogrubienie">
    <w:name w:val="Strong"/>
    <w:uiPriority w:val="22"/>
    <w:qFormat/>
    <w:rsid w:val="00DE2908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1D40D1"/>
  </w:style>
  <w:style w:type="character" w:styleId="Odwoaniedokomentarza">
    <w:name w:val="annotation reference"/>
    <w:rsid w:val="00FE3C3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E3C3C"/>
  </w:style>
  <w:style w:type="character" w:customStyle="1" w:styleId="TekstkomentarzaZnak">
    <w:name w:val="Tekst komentarza Znak"/>
    <w:basedOn w:val="Domylnaczcionkaakapitu"/>
    <w:link w:val="Tekstkomentarza"/>
    <w:rsid w:val="00FE3C3C"/>
  </w:style>
  <w:style w:type="paragraph" w:styleId="Tematkomentarza">
    <w:name w:val="annotation subject"/>
    <w:basedOn w:val="Tekstkomentarza"/>
    <w:next w:val="Tekstkomentarza"/>
    <w:link w:val="TematkomentarzaZnak"/>
    <w:rsid w:val="00FE3C3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FE3C3C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431A75"/>
  </w:style>
  <w:style w:type="character" w:customStyle="1" w:styleId="TekstpodstawowywcityZnak">
    <w:name w:val="Tekst podstawowy wcięty Znak"/>
    <w:basedOn w:val="Domylnaczcionkaakapitu"/>
    <w:link w:val="Tekstpodstawowywcity"/>
    <w:rsid w:val="00431A75"/>
  </w:style>
  <w:style w:type="character" w:customStyle="1" w:styleId="TekstpodstawowyZnak">
    <w:name w:val="Tekst podstawowy Znak"/>
    <w:link w:val="Tekstpodstawowy"/>
    <w:locked/>
    <w:rsid w:val="005739E4"/>
  </w:style>
  <w:style w:type="character" w:customStyle="1" w:styleId="Nierozpoznanawzmianka">
    <w:name w:val="Nierozpoznana wzmianka"/>
    <w:uiPriority w:val="99"/>
    <w:semiHidden/>
    <w:unhideWhenUsed/>
    <w:rsid w:val="000E2E26"/>
    <w:rPr>
      <w:color w:val="605E5C"/>
      <w:shd w:val="clear" w:color="auto" w:fill="E1DFDD"/>
    </w:rPr>
  </w:style>
  <w:style w:type="character" w:customStyle="1" w:styleId="UnresolvedMention">
    <w:name w:val="Unresolved Mention"/>
    <w:uiPriority w:val="99"/>
    <w:semiHidden/>
    <w:unhideWhenUsed/>
    <w:rsid w:val="009E2B74"/>
    <w:rPr>
      <w:color w:val="605E5C"/>
      <w:shd w:val="clear" w:color="auto" w:fill="E1DFDD"/>
    </w:rPr>
  </w:style>
  <w:style w:type="character" w:customStyle="1" w:styleId="Nagwek3Znak">
    <w:name w:val="Nagłówek 3 Znak"/>
    <w:link w:val="Nagwek3"/>
    <w:rsid w:val="00E704EF"/>
    <w:rPr>
      <w:rFonts w:ascii="Arial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13557A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13557A"/>
    <w:rPr>
      <w:i/>
      <w:iCs/>
    </w:rPr>
  </w:style>
  <w:style w:type="paragraph" w:styleId="Poprawka">
    <w:name w:val="Revision"/>
    <w:hidden/>
    <w:uiPriority w:val="99"/>
    <w:semiHidden/>
    <w:rsid w:val="00E358E7"/>
  </w:style>
  <w:style w:type="character" w:customStyle="1" w:styleId="Brak">
    <w:name w:val="Brak"/>
    <w:rsid w:val="00E358E7"/>
  </w:style>
  <w:style w:type="numbering" w:customStyle="1" w:styleId="Zaimportowanystyl1">
    <w:name w:val="Zaimportowany styl 1"/>
    <w:rsid w:val="00E358E7"/>
    <w:pPr>
      <w:numPr>
        <w:numId w:val="47"/>
      </w:numPr>
    </w:pPr>
  </w:style>
  <w:style w:type="character" w:customStyle="1" w:styleId="Hyperlink1">
    <w:name w:val="Hyperlink.1"/>
    <w:rsid w:val="00E358E7"/>
    <w:rPr>
      <w:color w:val="0000FF"/>
      <w:u w:val="single" w:color="0000FF"/>
    </w:rPr>
  </w:style>
  <w:style w:type="paragraph" w:customStyle="1" w:styleId="paragraph">
    <w:name w:val="paragraph"/>
    <w:basedOn w:val="Normalny"/>
    <w:rsid w:val="00FD581D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  <w:rsid w:val="00FD5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9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74171">
          <w:marLeft w:val="0"/>
          <w:marRight w:val="0"/>
          <w:marTop w:val="0"/>
          <w:marBottom w:val="0"/>
          <w:divBdr>
            <w:top w:val="single" w:sz="6" w:space="0" w:color="B0C4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C6B87F32D25245BB464D18B9CC731B" ma:contentTypeVersion="11" ma:contentTypeDescription="Utwórz nowy dokument." ma:contentTypeScope="" ma:versionID="d9e2e7ee27003f5456eb2fc0222d243c">
  <xsd:schema xmlns:xsd="http://www.w3.org/2001/XMLSchema" xmlns:xs="http://www.w3.org/2001/XMLSchema" xmlns:p="http://schemas.microsoft.com/office/2006/metadata/properties" xmlns:ns2="8cb723cf-cd3a-478f-a51f-0af50cb439a1" xmlns:ns3="57065891-9b1b-42f4-bfae-7bb4a3b2143b" targetNamespace="http://schemas.microsoft.com/office/2006/metadata/properties" ma:root="true" ma:fieldsID="b2c1573b8f7a8ac5b913b2f2f4a70b1b" ns2:_="" ns3:_="">
    <xsd:import namespace="8cb723cf-cd3a-478f-a51f-0af50cb439a1"/>
    <xsd:import namespace="57065891-9b1b-42f4-bfae-7bb4a3b214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723cf-cd3a-478f-a51f-0af50cb439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cef6ea6a-32fd-40c8-8d1a-0d4b96b641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065891-9b1b-42f4-bfae-7bb4a3b2143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01ed22e-5711-4f55-99a2-e779520c4a73}" ma:internalName="TaxCatchAll" ma:showField="CatchAllData" ma:web="57065891-9b1b-42f4-bfae-7bb4a3b214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065891-9b1b-42f4-bfae-7bb4a3b2143b" xsi:nil="true"/>
    <lcf76f155ced4ddcb4097134ff3c332f xmlns="8cb723cf-cd3a-478f-a51f-0af50cb439a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F955E-0909-48AD-8043-9411F8F12740}"/>
</file>

<file path=customXml/itemProps2.xml><?xml version="1.0" encoding="utf-8"?>
<ds:datastoreItem xmlns:ds="http://schemas.openxmlformats.org/officeDocument/2006/customXml" ds:itemID="{C533D903-4FA5-4570-AB8A-2934ED179A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07BF25-B4B6-4B53-9CE4-570DB194560F}">
  <ds:schemaRefs>
    <ds:schemaRef ds:uri="http://schemas.microsoft.com/office/2006/metadata/properties"/>
    <ds:schemaRef ds:uri="http://schemas.microsoft.com/office/infopath/2007/PartnerControls"/>
    <ds:schemaRef ds:uri="a2a74d91-2b18-4b57-95bf-8f58a2f77a3a"/>
    <ds:schemaRef ds:uri="20097efb-4834-408f-a71d-5d1464adc8c4"/>
  </ds:schemaRefs>
</ds:datastoreItem>
</file>

<file path=customXml/itemProps4.xml><?xml version="1.0" encoding="utf-8"?>
<ds:datastoreItem xmlns:ds="http://schemas.openxmlformats.org/officeDocument/2006/customXml" ds:itemID="{B323E69A-8229-4E87-A79E-664CE0C93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3404</Words>
  <Characters>20426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Uniwersytet Medyczny w Łodzi</vt:lpstr>
    </vt:vector>
  </TitlesOfParts>
  <Company>Akademia Medyczna w Łodzi</Company>
  <LinksUpToDate>false</LinksUpToDate>
  <CharactersWithSpaces>23783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Medyczny w Łodzi</dc:title>
  <dc:subject/>
  <dc:creator>Użytkownik</dc:creator>
  <cp:keywords/>
  <cp:lastModifiedBy>Justyna Cisło</cp:lastModifiedBy>
  <cp:revision>4</cp:revision>
  <cp:lastPrinted>2021-10-22T07:55:00Z</cp:lastPrinted>
  <dcterms:created xsi:type="dcterms:W3CDTF">2026-02-02T09:57:00Z</dcterms:created>
  <dcterms:modified xsi:type="dcterms:W3CDTF">2026-02-02T10:20:00Z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0x010100B6C6B87F32D25245BB464D18B9CC731B</vt:lpwstr>
  </property>
</Properties>
</file>